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60ED6" w14:textId="77777777" w:rsidR="00F70623" w:rsidRDefault="00F70623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5463F2F8" w14:textId="77777777" w:rsidR="0013557A" w:rsidRDefault="0013557A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196CFC06" w14:textId="77777777" w:rsidR="0013557A" w:rsidRPr="0013557A" w:rsidRDefault="0013557A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050D2330" w14:textId="77777777" w:rsidR="00460485" w:rsidRPr="00064601" w:rsidRDefault="00383093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  <w:r w:rsidRPr="00064601">
        <w:rPr>
          <w:rFonts w:ascii="Cambria" w:hAnsi="Cambria" w:cs="Calibri"/>
          <w:szCs w:val="24"/>
        </w:rPr>
        <w:t xml:space="preserve">UMOWA </w:t>
      </w:r>
      <w:r w:rsidR="0013557A" w:rsidRPr="00064601">
        <w:rPr>
          <w:rFonts w:ascii="Cambria" w:hAnsi="Cambria" w:cs="Calibri"/>
          <w:szCs w:val="24"/>
        </w:rPr>
        <w:t xml:space="preserve">NA ZAKUP APARATURY </w:t>
      </w:r>
    </w:p>
    <w:p w14:paraId="640B93F8" w14:textId="77777777" w:rsidR="00460485" w:rsidRPr="00064601" w:rsidRDefault="00460485" w:rsidP="00A65CA2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2B387F64" w14:textId="77777777" w:rsidR="00910ABB" w:rsidRPr="009325BE" w:rsidRDefault="00910ABB" w:rsidP="00910ABB">
      <w:pPr>
        <w:jc w:val="both"/>
        <w:rPr>
          <w:rFonts w:ascii="Cambria" w:hAnsi="Cambria"/>
          <w:sz w:val="22"/>
          <w:szCs w:val="22"/>
        </w:rPr>
      </w:pPr>
      <w:r w:rsidRPr="009325BE">
        <w:rPr>
          <w:rFonts w:ascii="Cambria" w:hAnsi="Cambria"/>
          <w:sz w:val="22"/>
          <w:szCs w:val="22"/>
        </w:rPr>
        <w:t xml:space="preserve">zawarta w Łodzi, </w:t>
      </w:r>
      <w:r w:rsidRPr="00FD581D">
        <w:rPr>
          <w:rFonts w:ascii="Cambria" w:hAnsi="Cambria"/>
          <w:sz w:val="22"/>
        </w:rPr>
        <w:t>w dniu …………………………,</w:t>
      </w:r>
      <w:r w:rsidRPr="007003E2">
        <w:rPr>
          <w:rFonts w:ascii="Cambria" w:hAnsi="Cambria"/>
          <w:color w:val="FF0000"/>
          <w:sz w:val="22"/>
        </w:rPr>
        <w:t xml:space="preserve"> </w:t>
      </w:r>
      <w:r w:rsidRPr="009325BE">
        <w:rPr>
          <w:rFonts w:ascii="Cambria" w:hAnsi="Cambria"/>
          <w:sz w:val="22"/>
          <w:szCs w:val="22"/>
        </w:rPr>
        <w:t>pomiędzy:</w:t>
      </w:r>
    </w:p>
    <w:p w14:paraId="317BE131" w14:textId="77777777" w:rsidR="00460485" w:rsidRPr="00064601" w:rsidRDefault="00460485" w:rsidP="00A65CA2">
      <w:pPr>
        <w:pStyle w:val="Tekstpodstawowywcity"/>
        <w:spacing w:after="0" w:line="276" w:lineRule="auto"/>
        <w:ind w:left="0"/>
        <w:rPr>
          <w:rFonts w:ascii="Cambria" w:hAnsi="Cambria" w:cs="Calibri"/>
          <w:b/>
          <w:sz w:val="22"/>
          <w:szCs w:val="22"/>
        </w:rPr>
      </w:pPr>
    </w:p>
    <w:p w14:paraId="787AE1AD" w14:textId="77777777" w:rsidR="0013557A" w:rsidRPr="00064601" w:rsidRDefault="0013557A" w:rsidP="00A65CA2">
      <w:pPr>
        <w:jc w:val="both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b/>
          <w:sz w:val="21"/>
          <w:szCs w:val="21"/>
        </w:rPr>
        <w:t>UNIWERSYTETEM MEDYCZNYM W ŁODZI,</w:t>
      </w:r>
      <w:r w:rsidRPr="00064601">
        <w:rPr>
          <w:rFonts w:ascii="Cambria" w:hAnsi="Cambria"/>
          <w:sz w:val="21"/>
          <w:szCs w:val="21"/>
        </w:rPr>
        <w:t xml:space="preserve"> z siedzibą w Łodzi (90-419), al. Kościuszki 4, Regon: 473073308, NIP: 725-18-43-739, reprezentowanym przez:</w:t>
      </w:r>
    </w:p>
    <w:p w14:paraId="1D3091A0" w14:textId="53B3821B" w:rsidR="0013557A" w:rsidRPr="00064601" w:rsidRDefault="0013557A" w:rsidP="00A65CA2">
      <w:pPr>
        <w:keepNext/>
        <w:keepLines/>
        <w:numPr>
          <w:ilvl w:val="0"/>
          <w:numId w:val="32"/>
        </w:numPr>
        <w:ind w:left="567" w:hanging="283"/>
        <w:jc w:val="both"/>
        <w:outlineLvl w:val="0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 xml:space="preserve">Kanclerza UM w Łodzi – </w:t>
      </w:r>
      <w:r w:rsidR="009C1BE5">
        <w:rPr>
          <w:rFonts w:ascii="Cambria" w:hAnsi="Cambria"/>
          <w:sz w:val="21"/>
          <w:szCs w:val="21"/>
        </w:rPr>
        <w:t>mgr Pawła Zawieję</w:t>
      </w:r>
      <w:r w:rsidRPr="00064601">
        <w:rPr>
          <w:rFonts w:ascii="Cambria" w:hAnsi="Cambria"/>
          <w:sz w:val="21"/>
          <w:szCs w:val="21"/>
        </w:rPr>
        <w:t>, działającego na podstawie pełnomocnictwa Rektora UM w Łodzi,</w:t>
      </w:r>
    </w:p>
    <w:p w14:paraId="6B4F70A1" w14:textId="77777777" w:rsidR="0013557A" w:rsidRPr="00064601" w:rsidRDefault="0013557A" w:rsidP="00A65CA2">
      <w:pPr>
        <w:numPr>
          <w:ilvl w:val="0"/>
          <w:numId w:val="32"/>
        </w:numPr>
        <w:ind w:left="567" w:right="-1" w:hanging="283"/>
        <w:jc w:val="both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 xml:space="preserve">Kwestora-Głównego Księgowego UM w Łodzi – mgr </w:t>
      </w:r>
      <w:r w:rsidR="00B10C3D">
        <w:rPr>
          <w:rFonts w:ascii="Cambria" w:hAnsi="Cambria"/>
          <w:sz w:val="21"/>
          <w:szCs w:val="21"/>
        </w:rPr>
        <w:t>Lidię Solecką</w:t>
      </w:r>
      <w:r w:rsidRPr="00064601">
        <w:rPr>
          <w:rFonts w:ascii="Cambria" w:hAnsi="Cambria"/>
          <w:sz w:val="21"/>
          <w:szCs w:val="21"/>
        </w:rPr>
        <w:t>, działającą na podstawie pełnomocnictwa Rektora UM w Łodzi,</w:t>
      </w:r>
    </w:p>
    <w:p w14:paraId="61A0B198" w14:textId="77777777" w:rsidR="0013557A" w:rsidRPr="00064601" w:rsidRDefault="0013557A" w:rsidP="00A65CA2">
      <w:pPr>
        <w:rPr>
          <w:rFonts w:ascii="Cambria" w:hAnsi="Cambria" w:cs="Calibri"/>
          <w:color w:val="000000"/>
        </w:rPr>
      </w:pPr>
    </w:p>
    <w:p w14:paraId="6CC9FDA4" w14:textId="77777777" w:rsidR="0013557A" w:rsidRPr="00064601" w:rsidRDefault="0013557A" w:rsidP="00A65CA2">
      <w:pPr>
        <w:rPr>
          <w:rFonts w:ascii="Cambria" w:hAnsi="Cambria" w:cs="Calibri"/>
          <w:sz w:val="21"/>
          <w:szCs w:val="21"/>
          <w:lang w:eastAsia="en-US"/>
        </w:rPr>
      </w:pPr>
      <w:r w:rsidRPr="00064601">
        <w:rPr>
          <w:rFonts w:ascii="Cambria" w:hAnsi="Cambria"/>
          <w:sz w:val="21"/>
          <w:szCs w:val="21"/>
        </w:rPr>
        <w:t>zwanym dalej „</w:t>
      </w:r>
      <w:r w:rsidRPr="00064601">
        <w:rPr>
          <w:rFonts w:ascii="Cambria" w:hAnsi="Cambria"/>
          <w:b/>
          <w:bCs/>
          <w:sz w:val="21"/>
          <w:szCs w:val="21"/>
        </w:rPr>
        <w:t>Zamawiającym</w:t>
      </w:r>
      <w:r w:rsidRPr="00064601">
        <w:rPr>
          <w:rFonts w:ascii="Cambria" w:hAnsi="Cambria"/>
          <w:sz w:val="21"/>
          <w:szCs w:val="21"/>
        </w:rPr>
        <w:t>”</w:t>
      </w:r>
    </w:p>
    <w:p w14:paraId="1C146C39" w14:textId="77777777" w:rsidR="0013557A" w:rsidRPr="00064601" w:rsidRDefault="0013557A" w:rsidP="00A65CA2">
      <w:pPr>
        <w:rPr>
          <w:rFonts w:ascii="Cambria" w:hAnsi="Cambria"/>
          <w:sz w:val="21"/>
          <w:szCs w:val="21"/>
        </w:rPr>
      </w:pPr>
    </w:p>
    <w:p w14:paraId="5688930F" w14:textId="77777777" w:rsidR="0013557A" w:rsidRPr="00064601" w:rsidRDefault="0013557A" w:rsidP="00A65CA2">
      <w:pPr>
        <w:autoSpaceDE w:val="0"/>
        <w:autoSpaceDN w:val="0"/>
        <w:adjustRightInd w:val="0"/>
        <w:jc w:val="both"/>
        <w:rPr>
          <w:rFonts w:ascii="Cambria" w:hAnsi="Cambria" w:cs="Calibri"/>
        </w:rPr>
      </w:pPr>
      <w:r w:rsidRPr="00064601">
        <w:rPr>
          <w:rFonts w:ascii="Cambria" w:hAnsi="Cambria" w:cs="Calibri"/>
        </w:rPr>
        <w:t>a</w:t>
      </w:r>
    </w:p>
    <w:p w14:paraId="507E83CF" w14:textId="77777777" w:rsidR="0013557A" w:rsidRPr="00064601" w:rsidRDefault="0013557A" w:rsidP="00A65CA2">
      <w:pPr>
        <w:autoSpaceDE w:val="0"/>
        <w:autoSpaceDN w:val="0"/>
        <w:adjustRightInd w:val="0"/>
        <w:jc w:val="both"/>
        <w:rPr>
          <w:rFonts w:ascii="Cambria" w:hAnsi="Cambria" w:cs="Calibri"/>
        </w:rPr>
      </w:pPr>
    </w:p>
    <w:p w14:paraId="2093827B" w14:textId="77777777" w:rsidR="0013557A" w:rsidRDefault="00B10C3D" w:rsidP="00A65CA2">
      <w:pPr>
        <w:jc w:val="both"/>
        <w:rPr>
          <w:rStyle w:val="Uwydatnienie"/>
          <w:rFonts w:ascii="Cambria" w:hAnsi="Cambria"/>
          <w:sz w:val="21"/>
          <w:szCs w:val="21"/>
        </w:rPr>
      </w:pPr>
      <w:r>
        <w:rPr>
          <w:rStyle w:val="Uwydatnienie"/>
          <w:rFonts w:ascii="Cambria" w:hAnsi="Cambria"/>
          <w:sz w:val="21"/>
          <w:szCs w:val="21"/>
        </w:rPr>
        <w:t>………………………………………………………….</w:t>
      </w:r>
    </w:p>
    <w:p w14:paraId="560159D6" w14:textId="77777777" w:rsidR="00B10C3D" w:rsidRPr="00064601" w:rsidRDefault="00B10C3D" w:rsidP="00A65CA2">
      <w:pPr>
        <w:jc w:val="both"/>
        <w:rPr>
          <w:rFonts w:ascii="Cambria" w:eastAsia="Calibri" w:hAnsi="Cambria" w:cs="Calibri"/>
          <w:sz w:val="21"/>
          <w:szCs w:val="21"/>
          <w:lang w:eastAsia="en-US"/>
        </w:rPr>
      </w:pPr>
      <w:r>
        <w:rPr>
          <w:rStyle w:val="Uwydatnienie"/>
          <w:rFonts w:ascii="Cambria" w:hAnsi="Cambria"/>
          <w:sz w:val="21"/>
          <w:szCs w:val="21"/>
        </w:rPr>
        <w:t>…………………………………………………………</w:t>
      </w:r>
    </w:p>
    <w:p w14:paraId="0CE04694" w14:textId="77777777" w:rsidR="0013557A" w:rsidRPr="00064601" w:rsidRDefault="0013557A" w:rsidP="00A65CA2">
      <w:pPr>
        <w:jc w:val="both"/>
        <w:rPr>
          <w:rFonts w:ascii="Cambria" w:hAnsi="Cambria"/>
          <w:b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>reprezentowaną przez:</w:t>
      </w:r>
    </w:p>
    <w:p w14:paraId="13005B75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sz w:val="21"/>
          <w:szCs w:val="21"/>
        </w:rPr>
      </w:pPr>
      <w:r w:rsidRPr="00064601">
        <w:rPr>
          <w:rStyle w:val="Uwydatnienie"/>
          <w:rFonts w:ascii="Cambria" w:eastAsia="Calibri" w:hAnsi="Cambria"/>
          <w:sz w:val="21"/>
          <w:szCs w:val="21"/>
        </w:rPr>
        <w:t xml:space="preserve">[imię i nazwisko] </w:t>
      </w:r>
      <w:r w:rsidRPr="00064601">
        <w:rPr>
          <w:rFonts w:ascii="Cambria" w:hAnsi="Cambria"/>
          <w:sz w:val="21"/>
          <w:szCs w:val="21"/>
        </w:rPr>
        <w:t> – [</w:t>
      </w:r>
      <w:r w:rsidRPr="00064601">
        <w:rPr>
          <w:rStyle w:val="Uwydatnienie"/>
          <w:rFonts w:ascii="Cambria" w:eastAsia="Calibri" w:hAnsi="Cambria"/>
          <w:sz w:val="21"/>
          <w:szCs w:val="21"/>
        </w:rPr>
        <w:t>funkcja</w:t>
      </w:r>
      <w:r w:rsidRPr="00064601">
        <w:rPr>
          <w:rFonts w:ascii="Cambria" w:hAnsi="Cambria"/>
          <w:sz w:val="21"/>
          <w:szCs w:val="21"/>
        </w:rPr>
        <w:t>],</w:t>
      </w:r>
    </w:p>
    <w:p w14:paraId="0FC15A1E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i/>
          <w:sz w:val="21"/>
          <w:szCs w:val="21"/>
        </w:rPr>
      </w:pPr>
    </w:p>
    <w:p w14:paraId="07AAF6BC" w14:textId="77777777" w:rsidR="0013557A" w:rsidRPr="00064601" w:rsidRDefault="0013557A" w:rsidP="00A65CA2">
      <w:pPr>
        <w:jc w:val="both"/>
        <w:rPr>
          <w:rFonts w:ascii="Cambria" w:hAnsi="Cambria"/>
          <w:sz w:val="21"/>
          <w:szCs w:val="21"/>
        </w:rPr>
      </w:pPr>
    </w:p>
    <w:p w14:paraId="44C848DD" w14:textId="77777777" w:rsidR="0013557A" w:rsidRPr="00064601" w:rsidRDefault="0013557A" w:rsidP="00A65CA2">
      <w:pPr>
        <w:rPr>
          <w:rFonts w:ascii="Cambria" w:hAnsi="Cambria"/>
          <w:sz w:val="22"/>
          <w:szCs w:val="22"/>
        </w:rPr>
      </w:pPr>
    </w:p>
    <w:p w14:paraId="52A01376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  <w:r w:rsidRPr="00064601">
        <w:rPr>
          <w:rFonts w:ascii="Cambria" w:hAnsi="Cambria"/>
          <w:sz w:val="22"/>
          <w:szCs w:val="22"/>
        </w:rPr>
        <w:t>zwanym dalej „</w:t>
      </w:r>
      <w:r w:rsidRPr="00064601">
        <w:rPr>
          <w:rFonts w:ascii="Cambria" w:hAnsi="Cambria"/>
          <w:b/>
          <w:bCs/>
          <w:sz w:val="22"/>
          <w:szCs w:val="22"/>
        </w:rPr>
        <w:t>Wykonawcą</w:t>
      </w:r>
      <w:r w:rsidRPr="00064601">
        <w:rPr>
          <w:rFonts w:ascii="Cambria" w:hAnsi="Cambria"/>
          <w:sz w:val="22"/>
          <w:szCs w:val="22"/>
        </w:rPr>
        <w:t>”</w:t>
      </w:r>
    </w:p>
    <w:p w14:paraId="62177327" w14:textId="77777777" w:rsidR="0013557A" w:rsidRPr="00064601" w:rsidRDefault="0013557A" w:rsidP="00A65CA2">
      <w:pPr>
        <w:rPr>
          <w:rFonts w:ascii="Cambria" w:hAnsi="Cambria"/>
          <w:sz w:val="21"/>
          <w:szCs w:val="21"/>
        </w:rPr>
      </w:pPr>
    </w:p>
    <w:p w14:paraId="38A97E7A" w14:textId="77777777" w:rsidR="00187933" w:rsidRPr="00064601" w:rsidRDefault="00187933" w:rsidP="00A65CA2">
      <w:pPr>
        <w:spacing w:line="276" w:lineRule="auto"/>
        <w:rPr>
          <w:rFonts w:ascii="Cambria" w:hAnsi="Cambria" w:cs="Calibri"/>
          <w:b/>
          <w:sz w:val="22"/>
          <w:szCs w:val="22"/>
        </w:rPr>
      </w:pPr>
    </w:p>
    <w:p w14:paraId="35CD3B77" w14:textId="7BD192B0" w:rsidR="00F40A55" w:rsidRDefault="003F4CE4" w:rsidP="00A65CA2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3F4CE4">
        <w:rPr>
          <w:rFonts w:ascii="Cambria" w:hAnsi="Cambria" w:cs="Tahoma"/>
          <w:sz w:val="22"/>
          <w:szCs w:val="22"/>
        </w:rPr>
        <w:t>Niniejszą umowę zawiera się w oparciu o Zarządzenie nr 129/2024 z dnia 6 listopada 2024r. Rektora Uniwersytetu Medycznego w Łodzi w sprawie Regulaminu udzielania zamówień publicznych, do których nie stosuje się ustawy –Prawo zamówień publicznych</w:t>
      </w:r>
      <w:r w:rsidR="00616D3D">
        <w:rPr>
          <w:rFonts w:ascii="Cambria" w:hAnsi="Cambria" w:cs="Tahoma"/>
          <w:sz w:val="22"/>
          <w:szCs w:val="22"/>
        </w:rPr>
        <w:t xml:space="preserve"> ze zm</w:t>
      </w:r>
      <w:r w:rsidRPr="003F4CE4">
        <w:rPr>
          <w:rFonts w:ascii="Cambria" w:hAnsi="Cambria" w:cs="Tahoma"/>
          <w:sz w:val="22"/>
          <w:szCs w:val="22"/>
        </w:rPr>
        <w:t>.</w:t>
      </w:r>
    </w:p>
    <w:p w14:paraId="650471E8" w14:textId="77777777" w:rsidR="003F4CE4" w:rsidRPr="00064601" w:rsidRDefault="003F4CE4" w:rsidP="00A65CA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1D6F0772" w14:textId="77777777" w:rsidR="002944F1" w:rsidRPr="00064601" w:rsidRDefault="00460485" w:rsidP="00A65CA2">
      <w:pPr>
        <w:tabs>
          <w:tab w:val="num" w:pos="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 xml:space="preserve">§ </w:t>
      </w:r>
      <w:r w:rsidR="002944F1" w:rsidRPr="00064601">
        <w:rPr>
          <w:rFonts w:ascii="Cambria" w:hAnsi="Cambria" w:cs="Calibri"/>
          <w:b/>
          <w:sz w:val="22"/>
          <w:szCs w:val="22"/>
        </w:rPr>
        <w:t xml:space="preserve">1 </w:t>
      </w:r>
    </w:p>
    <w:p w14:paraId="477D5144" w14:textId="77777777" w:rsidR="00460485" w:rsidRPr="00064601" w:rsidRDefault="002944F1" w:rsidP="00A65CA2">
      <w:pPr>
        <w:tabs>
          <w:tab w:val="num" w:pos="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Przedmiot umowy</w:t>
      </w:r>
    </w:p>
    <w:p w14:paraId="2DA38807" w14:textId="69E003B7" w:rsidR="002944F1" w:rsidRPr="00616D3D" w:rsidRDefault="002944F1" w:rsidP="00423BAC">
      <w:pPr>
        <w:numPr>
          <w:ilvl w:val="0"/>
          <w:numId w:val="1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616D3D">
        <w:rPr>
          <w:rFonts w:ascii="Cambria" w:hAnsi="Cambria" w:cs="Calibri"/>
          <w:sz w:val="22"/>
          <w:szCs w:val="22"/>
        </w:rPr>
        <w:t>Przedmiotem umowy jest dostawa przez Wykonawcę na rzecz Zamawiającego</w:t>
      </w:r>
      <w:r w:rsidR="0013557A" w:rsidRPr="00616D3D">
        <w:rPr>
          <w:rFonts w:ascii="Cambria" w:hAnsi="Cambria" w:cs="Calibri"/>
          <w:sz w:val="22"/>
          <w:szCs w:val="22"/>
        </w:rPr>
        <w:t xml:space="preserve"> urządzenia</w:t>
      </w:r>
      <w:r w:rsidR="00460485" w:rsidRPr="00616D3D">
        <w:rPr>
          <w:rFonts w:ascii="Cambria" w:hAnsi="Cambria" w:cs="Calibri"/>
          <w:sz w:val="22"/>
          <w:szCs w:val="22"/>
        </w:rPr>
        <w:t>:</w:t>
      </w:r>
      <w:r w:rsidR="005739E4" w:rsidRPr="00616D3D">
        <w:rPr>
          <w:rFonts w:ascii="Cambria" w:hAnsi="Cambria" w:cs="Calibri"/>
          <w:sz w:val="22"/>
          <w:szCs w:val="22"/>
        </w:rPr>
        <w:t xml:space="preserve"> </w:t>
      </w:r>
      <w:r w:rsidR="00616D3D" w:rsidRPr="00616D3D">
        <w:rPr>
          <w:rFonts w:ascii="Cambria" w:hAnsi="Cambria" w:cs="Calibri"/>
          <w:sz w:val="22"/>
          <w:szCs w:val="22"/>
        </w:rPr>
        <w:t xml:space="preserve">mobilne urządzenie funkcjonalne </w:t>
      </w:r>
      <w:r w:rsidR="00A369AC">
        <w:rPr>
          <w:rFonts w:ascii="Cambria" w:hAnsi="Cambria" w:cs="Calibri"/>
          <w:sz w:val="22"/>
          <w:szCs w:val="22"/>
        </w:rPr>
        <w:t>ob</w:t>
      </w:r>
      <w:r w:rsidR="00616D3D" w:rsidRPr="00616D3D">
        <w:rPr>
          <w:rFonts w:ascii="Cambria" w:hAnsi="Cambria" w:cs="Calibri"/>
          <w:sz w:val="22"/>
          <w:szCs w:val="22"/>
        </w:rPr>
        <w:t>ciążające kończyny g</w:t>
      </w:r>
      <w:r w:rsidR="00A369AC">
        <w:rPr>
          <w:rFonts w:ascii="Cambria" w:hAnsi="Cambria" w:cs="Calibri"/>
          <w:sz w:val="22"/>
          <w:szCs w:val="22"/>
        </w:rPr>
        <w:t>órnej, z regulowanym stopniem ob</w:t>
      </w:r>
      <w:r w:rsidR="00616D3D" w:rsidRPr="00616D3D">
        <w:rPr>
          <w:rFonts w:ascii="Cambria" w:hAnsi="Cambria" w:cs="Calibri"/>
          <w:sz w:val="22"/>
          <w:szCs w:val="22"/>
        </w:rPr>
        <w:t>ciążenia,</w:t>
      </w:r>
      <w:r w:rsidR="00616D3D">
        <w:rPr>
          <w:rFonts w:ascii="Cambria" w:hAnsi="Cambria" w:cs="Calibri"/>
          <w:sz w:val="22"/>
          <w:szCs w:val="22"/>
        </w:rPr>
        <w:t xml:space="preserve"> </w:t>
      </w:r>
      <w:r w:rsidR="00616D3D" w:rsidRPr="00616D3D">
        <w:rPr>
          <w:rFonts w:ascii="Cambria" w:hAnsi="Cambria" w:cs="Calibri"/>
          <w:sz w:val="22"/>
          <w:szCs w:val="22"/>
        </w:rPr>
        <w:t>mod</w:t>
      </w:r>
      <w:bookmarkStart w:id="0" w:name="_GoBack"/>
      <w:bookmarkEnd w:id="0"/>
      <w:r w:rsidR="00616D3D" w:rsidRPr="00616D3D">
        <w:rPr>
          <w:rFonts w:ascii="Cambria" w:hAnsi="Cambria" w:cs="Calibri"/>
          <w:sz w:val="22"/>
          <w:szCs w:val="22"/>
        </w:rPr>
        <w:t xml:space="preserve">el: ……………………………………… </w:t>
      </w:r>
      <w:r w:rsidR="00601C1A" w:rsidRPr="00616D3D">
        <w:rPr>
          <w:rFonts w:ascii="Cambria" w:hAnsi="Cambria" w:cs="Calibri"/>
          <w:sz w:val="22"/>
          <w:szCs w:val="22"/>
        </w:rPr>
        <w:t>zwanego</w:t>
      </w:r>
      <w:r w:rsidR="00F0642B" w:rsidRPr="00616D3D">
        <w:rPr>
          <w:rFonts w:ascii="Cambria" w:hAnsi="Cambria" w:cs="Calibri"/>
          <w:sz w:val="22"/>
          <w:szCs w:val="22"/>
        </w:rPr>
        <w:t xml:space="preserve"> w dalszej części umowy przedmiotem umowy</w:t>
      </w:r>
      <w:r w:rsidR="00C9563F" w:rsidRPr="00616D3D">
        <w:rPr>
          <w:rFonts w:ascii="Cambria" w:hAnsi="Cambria" w:cs="Calibri"/>
          <w:sz w:val="22"/>
          <w:szCs w:val="22"/>
        </w:rPr>
        <w:t>/</w:t>
      </w:r>
      <w:r w:rsidR="00F0642B" w:rsidRPr="00616D3D">
        <w:rPr>
          <w:rFonts w:ascii="Cambria" w:hAnsi="Cambria" w:cs="Calibri"/>
          <w:sz w:val="22"/>
          <w:szCs w:val="22"/>
        </w:rPr>
        <w:t>urządzeniem</w:t>
      </w:r>
      <w:r w:rsidR="0013557A" w:rsidRPr="00616D3D">
        <w:rPr>
          <w:rFonts w:ascii="Cambria" w:hAnsi="Cambria" w:cs="Calibri"/>
          <w:sz w:val="22"/>
          <w:szCs w:val="22"/>
        </w:rPr>
        <w:t xml:space="preserve">, </w:t>
      </w:r>
      <w:r w:rsidR="00BE035B" w:rsidRPr="00616D3D">
        <w:rPr>
          <w:rFonts w:ascii="Cambria" w:hAnsi="Cambria" w:cs="Calibri"/>
          <w:sz w:val="22"/>
          <w:szCs w:val="22"/>
        </w:rPr>
        <w:t>z</w:t>
      </w:r>
      <w:r w:rsidR="00FD5184" w:rsidRPr="00616D3D">
        <w:rPr>
          <w:rFonts w:ascii="Cambria" w:hAnsi="Cambria" w:cs="Calibri"/>
          <w:sz w:val="22"/>
          <w:szCs w:val="22"/>
        </w:rPr>
        <w:t>godnie</w:t>
      </w:r>
      <w:r w:rsidR="00985D7F" w:rsidRPr="00616D3D">
        <w:rPr>
          <w:rFonts w:ascii="Cambria" w:hAnsi="Cambria" w:cs="Calibri"/>
          <w:sz w:val="22"/>
          <w:szCs w:val="22"/>
        </w:rPr>
        <w:t xml:space="preserve"> z</w:t>
      </w:r>
      <w:r w:rsidR="004A1032" w:rsidRPr="00616D3D">
        <w:rPr>
          <w:rFonts w:ascii="Cambria" w:hAnsi="Cambria" w:cs="Calibri"/>
          <w:sz w:val="22"/>
          <w:szCs w:val="22"/>
        </w:rPr>
        <w:t xml:space="preserve"> ofert</w:t>
      </w:r>
      <w:r w:rsidR="0081736E" w:rsidRPr="00616D3D">
        <w:rPr>
          <w:rFonts w:ascii="Cambria" w:hAnsi="Cambria" w:cs="Calibri"/>
          <w:sz w:val="22"/>
          <w:szCs w:val="22"/>
        </w:rPr>
        <w:t>ą</w:t>
      </w:r>
      <w:r w:rsidR="0013557A" w:rsidRPr="00616D3D">
        <w:rPr>
          <w:rFonts w:ascii="Cambria" w:hAnsi="Cambria" w:cs="Calibri"/>
          <w:sz w:val="22"/>
          <w:szCs w:val="22"/>
        </w:rPr>
        <w:t xml:space="preserve"> z dnia </w:t>
      </w:r>
      <w:r w:rsidR="00B10C3D" w:rsidRPr="00616D3D">
        <w:rPr>
          <w:rFonts w:ascii="Cambria" w:hAnsi="Cambria" w:cs="Calibri"/>
          <w:sz w:val="22"/>
          <w:szCs w:val="22"/>
        </w:rPr>
        <w:t>……………….</w:t>
      </w:r>
      <w:r w:rsidR="0013557A" w:rsidRPr="00616D3D">
        <w:rPr>
          <w:rFonts w:ascii="Cambria" w:hAnsi="Cambria" w:cs="Calibri"/>
          <w:sz w:val="22"/>
          <w:szCs w:val="22"/>
        </w:rPr>
        <w:t>, będącą z</w:t>
      </w:r>
      <w:r w:rsidRPr="00616D3D">
        <w:rPr>
          <w:rFonts w:ascii="Cambria" w:hAnsi="Cambria" w:cs="Calibri"/>
          <w:sz w:val="22"/>
          <w:szCs w:val="22"/>
        </w:rPr>
        <w:t>ał</w:t>
      </w:r>
      <w:r w:rsidR="004A5AB8" w:rsidRPr="00616D3D">
        <w:rPr>
          <w:rFonts w:ascii="Cambria" w:hAnsi="Cambria" w:cs="Calibri"/>
          <w:sz w:val="22"/>
          <w:szCs w:val="22"/>
        </w:rPr>
        <w:t>ącznik</w:t>
      </w:r>
      <w:r w:rsidR="0013557A" w:rsidRPr="00616D3D">
        <w:rPr>
          <w:rFonts w:ascii="Cambria" w:hAnsi="Cambria" w:cs="Calibri"/>
          <w:sz w:val="22"/>
          <w:szCs w:val="22"/>
        </w:rPr>
        <w:t>iem</w:t>
      </w:r>
      <w:r w:rsidR="004A5AB8" w:rsidRPr="00616D3D">
        <w:rPr>
          <w:rFonts w:ascii="Cambria" w:hAnsi="Cambria" w:cs="Calibri"/>
          <w:sz w:val="22"/>
          <w:szCs w:val="22"/>
        </w:rPr>
        <w:t xml:space="preserve"> nr</w:t>
      </w:r>
      <w:r w:rsidR="0013557A" w:rsidRPr="00616D3D">
        <w:rPr>
          <w:rFonts w:ascii="Cambria" w:hAnsi="Cambria" w:cs="Calibri"/>
          <w:sz w:val="22"/>
          <w:szCs w:val="22"/>
        </w:rPr>
        <w:t xml:space="preserve"> </w:t>
      </w:r>
      <w:r w:rsidR="00E47789" w:rsidRPr="00616D3D">
        <w:rPr>
          <w:rFonts w:ascii="Cambria" w:hAnsi="Cambria" w:cs="Calibri"/>
          <w:sz w:val="22"/>
          <w:szCs w:val="22"/>
        </w:rPr>
        <w:t>1</w:t>
      </w:r>
      <w:r w:rsidRPr="00616D3D">
        <w:rPr>
          <w:rFonts w:ascii="Cambria" w:hAnsi="Cambria" w:cs="Calibri"/>
          <w:sz w:val="22"/>
          <w:szCs w:val="22"/>
        </w:rPr>
        <w:t xml:space="preserve"> do niniejszej umowy i </w:t>
      </w:r>
      <w:r w:rsidR="0013557A" w:rsidRPr="00616D3D">
        <w:rPr>
          <w:rFonts w:ascii="Cambria" w:hAnsi="Cambria" w:cs="Calibri"/>
          <w:sz w:val="22"/>
          <w:szCs w:val="22"/>
        </w:rPr>
        <w:t xml:space="preserve">stanowiącą </w:t>
      </w:r>
      <w:r w:rsidRPr="00616D3D">
        <w:rPr>
          <w:rFonts w:ascii="Cambria" w:hAnsi="Cambria" w:cs="Calibri"/>
          <w:sz w:val="22"/>
          <w:szCs w:val="22"/>
        </w:rPr>
        <w:t>jej integralną część</w:t>
      </w:r>
      <w:r w:rsidR="00102150" w:rsidRPr="00616D3D">
        <w:rPr>
          <w:rFonts w:ascii="Cambria" w:hAnsi="Cambria" w:cs="Calibri"/>
          <w:sz w:val="22"/>
          <w:szCs w:val="22"/>
        </w:rPr>
        <w:t>.</w:t>
      </w:r>
    </w:p>
    <w:p w14:paraId="75A644B7" w14:textId="77777777" w:rsidR="002944F1" w:rsidRPr="00B10C3D" w:rsidRDefault="002944F1" w:rsidP="001B183F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W ramach realizacji niniejszej umowy Wykonawca zobowiązuje się do</w:t>
      </w:r>
      <w:r w:rsidR="00102150" w:rsidRPr="00B10C3D">
        <w:rPr>
          <w:rFonts w:ascii="Cambria" w:hAnsi="Cambria" w:cs="Calibri"/>
          <w:sz w:val="22"/>
          <w:szCs w:val="22"/>
        </w:rPr>
        <w:t xml:space="preserve"> dostarczenia</w:t>
      </w:r>
      <w:r w:rsidRPr="00B10C3D">
        <w:rPr>
          <w:rFonts w:ascii="Cambria" w:hAnsi="Cambria" w:cs="Calibri"/>
          <w:sz w:val="22"/>
          <w:szCs w:val="22"/>
        </w:rPr>
        <w:t xml:space="preserve"> przedmiotu umowy do miejsca bezpośrednio wskazanego przez Zamawiającego </w:t>
      </w:r>
      <w:r w:rsidR="00AC1B00" w:rsidRPr="00B10C3D">
        <w:rPr>
          <w:rFonts w:ascii="Cambria" w:hAnsi="Cambria" w:cs="Calibri"/>
          <w:sz w:val="22"/>
          <w:szCs w:val="22"/>
        </w:rPr>
        <w:t xml:space="preserve">tj. jednostki organizacyjnej Zamawiającego: </w:t>
      </w:r>
      <w:r w:rsidR="00B10C3D" w:rsidRPr="00B10C3D">
        <w:rPr>
          <w:rFonts w:ascii="Cambria" w:hAnsi="Cambria" w:cs="Calibri"/>
          <w:sz w:val="22"/>
          <w:szCs w:val="22"/>
        </w:rPr>
        <w:t>………………………….</w:t>
      </w:r>
      <w:r w:rsidR="00AC1B00" w:rsidRPr="00B10C3D">
        <w:rPr>
          <w:rFonts w:ascii="Cambria" w:hAnsi="Cambria" w:cs="Calibri"/>
          <w:sz w:val="22"/>
          <w:szCs w:val="22"/>
        </w:rPr>
        <w:t xml:space="preserve">, pod adresem: </w:t>
      </w:r>
      <w:r w:rsidR="00B10C3D" w:rsidRPr="00B10C3D">
        <w:rPr>
          <w:rFonts w:ascii="Cambria" w:hAnsi="Cambria" w:cs="Calibri"/>
          <w:sz w:val="22"/>
          <w:szCs w:val="22"/>
        </w:rPr>
        <w:t>…………………………………………………..</w:t>
      </w:r>
      <w:r w:rsidR="00AC1B00" w:rsidRPr="00B10C3D">
        <w:rPr>
          <w:rFonts w:ascii="Cambria" w:hAnsi="Cambria" w:cs="Calibri"/>
          <w:sz w:val="22"/>
          <w:szCs w:val="22"/>
        </w:rPr>
        <w:t>.</w:t>
      </w:r>
    </w:p>
    <w:p w14:paraId="06A707F6" w14:textId="77777777" w:rsidR="008C3C92" w:rsidRPr="00064601" w:rsidRDefault="008C3C92" w:rsidP="00910ABB">
      <w:pPr>
        <w:numPr>
          <w:ilvl w:val="0"/>
          <w:numId w:val="1"/>
        </w:numPr>
        <w:tabs>
          <w:tab w:val="clear" w:pos="360"/>
          <w:tab w:val="left" w:pos="142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 ramach realizacji niniejszej umowy </w:t>
      </w:r>
      <w:r w:rsidR="0081736E" w:rsidRPr="00064601">
        <w:rPr>
          <w:rFonts w:ascii="Cambria" w:hAnsi="Cambria" w:cs="Calibri"/>
          <w:sz w:val="22"/>
          <w:szCs w:val="22"/>
        </w:rPr>
        <w:t xml:space="preserve">Wykonawca </w:t>
      </w:r>
      <w:r w:rsidR="00FD184A" w:rsidRPr="00064601">
        <w:rPr>
          <w:rFonts w:ascii="Cambria" w:hAnsi="Cambria" w:cs="Calibri"/>
          <w:sz w:val="22"/>
          <w:szCs w:val="22"/>
        </w:rPr>
        <w:t xml:space="preserve">wniesie i </w:t>
      </w:r>
      <w:r w:rsidR="0081736E" w:rsidRPr="00064601">
        <w:rPr>
          <w:rFonts w:ascii="Cambria" w:hAnsi="Cambria" w:cs="Calibri"/>
          <w:sz w:val="22"/>
          <w:szCs w:val="22"/>
        </w:rPr>
        <w:t>zainstaluje urządzenia</w:t>
      </w:r>
      <w:r w:rsidRPr="00064601">
        <w:rPr>
          <w:rFonts w:ascii="Cambria" w:hAnsi="Cambria" w:cs="Calibri"/>
          <w:sz w:val="22"/>
          <w:szCs w:val="22"/>
        </w:rPr>
        <w:t xml:space="preserve"> w miejscu wskazanym </w:t>
      </w:r>
      <w:r w:rsidR="00AC1B00" w:rsidRPr="00064601">
        <w:rPr>
          <w:rFonts w:ascii="Cambria" w:hAnsi="Cambria" w:cs="Calibri"/>
          <w:sz w:val="22"/>
          <w:szCs w:val="22"/>
        </w:rPr>
        <w:t xml:space="preserve">w ust. 2 </w:t>
      </w:r>
      <w:r w:rsidRPr="00064601">
        <w:rPr>
          <w:rFonts w:ascii="Cambria" w:hAnsi="Cambria" w:cs="Calibri"/>
          <w:sz w:val="22"/>
          <w:szCs w:val="22"/>
        </w:rPr>
        <w:t>oraz przeszkoli minimum 2 pracowników Zamawiającego w</w:t>
      </w:r>
      <w:r w:rsidR="00FD184A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>zakresie obsługi i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>użytkowania.</w:t>
      </w:r>
    </w:p>
    <w:p w14:paraId="50E915FF" w14:textId="77777777" w:rsidR="008C3C92" w:rsidRPr="00064601" w:rsidRDefault="008C3C92" w:rsidP="00B10C3D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ramach realizacji niniejszej umowy Wykonawca dostarczy</w:t>
      </w:r>
      <w:r w:rsidR="00104D4B" w:rsidRPr="00064601">
        <w:rPr>
          <w:rFonts w:ascii="Cambria" w:hAnsi="Cambria" w:cs="Calibri"/>
          <w:sz w:val="22"/>
          <w:szCs w:val="22"/>
        </w:rPr>
        <w:t xml:space="preserve">, </w:t>
      </w:r>
      <w:r w:rsidR="00D86ABD" w:rsidRPr="00064601">
        <w:rPr>
          <w:rFonts w:ascii="Cambria" w:hAnsi="Cambria" w:cs="Calibri"/>
          <w:sz w:val="22"/>
          <w:szCs w:val="22"/>
        </w:rPr>
        <w:t xml:space="preserve">nie później niż z dniem dostarczenia przedmiotu umowy, </w:t>
      </w:r>
      <w:r w:rsidR="00104D4B" w:rsidRPr="00064601">
        <w:rPr>
          <w:rFonts w:ascii="Cambria" w:hAnsi="Cambria" w:cs="Calibri"/>
          <w:sz w:val="22"/>
          <w:szCs w:val="22"/>
        </w:rPr>
        <w:t>jeśli dotyczy,</w:t>
      </w:r>
      <w:r w:rsidRPr="00064601">
        <w:rPr>
          <w:rFonts w:ascii="Cambria" w:hAnsi="Cambria" w:cs="Calibri"/>
          <w:sz w:val="22"/>
          <w:szCs w:val="22"/>
        </w:rPr>
        <w:t xml:space="preserve"> elektroniczną wersję instrukcji obsługi w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 xml:space="preserve">języku polskim lub </w:t>
      </w:r>
      <w:r w:rsidRPr="00064601">
        <w:rPr>
          <w:rFonts w:ascii="Cambria" w:hAnsi="Cambria" w:cs="Calibri"/>
          <w:sz w:val="22"/>
          <w:szCs w:val="22"/>
        </w:rPr>
        <w:lastRenderedPageBreak/>
        <w:t>angielskim oraz wypełnion</w:t>
      </w:r>
      <w:r w:rsidR="009C6BA4" w:rsidRPr="00064601">
        <w:rPr>
          <w:rFonts w:ascii="Cambria" w:hAnsi="Cambria" w:cs="Calibri"/>
          <w:sz w:val="22"/>
          <w:szCs w:val="22"/>
        </w:rPr>
        <w:t>e</w:t>
      </w:r>
      <w:r w:rsidRPr="00064601">
        <w:rPr>
          <w:rFonts w:ascii="Cambria" w:hAnsi="Cambria" w:cs="Calibri"/>
          <w:sz w:val="22"/>
          <w:szCs w:val="22"/>
        </w:rPr>
        <w:t xml:space="preserve"> </w:t>
      </w:r>
      <w:r w:rsidR="009C6BA4" w:rsidRPr="00064601">
        <w:rPr>
          <w:rFonts w:ascii="Cambria" w:hAnsi="Cambria" w:cs="Calibri"/>
          <w:sz w:val="22"/>
          <w:szCs w:val="22"/>
        </w:rPr>
        <w:t xml:space="preserve">paszporty techniczne: </w:t>
      </w:r>
      <w:r w:rsidR="009C6BA4" w:rsidRPr="00064601">
        <w:rPr>
          <w:rFonts w:ascii="Cambria" w:hAnsi="Cambria" w:cs="Calibri"/>
          <w:b/>
          <w:sz w:val="22"/>
          <w:szCs w:val="22"/>
        </w:rPr>
        <w:t xml:space="preserve">paszport </w:t>
      </w:r>
      <w:r w:rsidRPr="00064601">
        <w:rPr>
          <w:rFonts w:ascii="Cambria" w:hAnsi="Cambria" w:cs="Calibri"/>
          <w:b/>
          <w:sz w:val="22"/>
          <w:szCs w:val="22"/>
        </w:rPr>
        <w:t>elektroniczny</w:t>
      </w:r>
      <w:r w:rsidR="00904060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w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 xml:space="preserve">formacie PDF </w:t>
      </w:r>
      <w:r w:rsidR="00102150" w:rsidRPr="00064601">
        <w:rPr>
          <w:rFonts w:ascii="Cambria" w:hAnsi="Cambria" w:cs="Calibri"/>
          <w:sz w:val="22"/>
          <w:szCs w:val="22"/>
        </w:rPr>
        <w:t>(</w:t>
      </w:r>
      <w:r w:rsidR="00AC1B00" w:rsidRPr="00064601">
        <w:rPr>
          <w:rFonts w:ascii="Cambria" w:hAnsi="Cambria" w:cs="Calibri"/>
          <w:sz w:val="22"/>
          <w:szCs w:val="22"/>
        </w:rPr>
        <w:t>z</w:t>
      </w:r>
      <w:r w:rsidRPr="00064601">
        <w:rPr>
          <w:rFonts w:ascii="Cambria" w:hAnsi="Cambria" w:cs="Calibri"/>
          <w:sz w:val="22"/>
          <w:szCs w:val="22"/>
        </w:rPr>
        <w:t>ałącznik</w:t>
      </w:r>
      <w:r w:rsidR="004A5AB8" w:rsidRPr="00064601">
        <w:rPr>
          <w:rFonts w:ascii="Cambria" w:hAnsi="Cambria" w:cs="Calibri"/>
          <w:sz w:val="22"/>
          <w:szCs w:val="22"/>
        </w:rPr>
        <w:t xml:space="preserve"> nr </w:t>
      </w:r>
      <w:r w:rsidR="00E47789" w:rsidRPr="00064601">
        <w:rPr>
          <w:rFonts w:ascii="Cambria" w:hAnsi="Cambria" w:cs="Calibri"/>
          <w:sz w:val="22"/>
          <w:szCs w:val="22"/>
        </w:rPr>
        <w:t>2</w:t>
      </w:r>
      <w:r w:rsidRPr="00064601">
        <w:rPr>
          <w:rFonts w:ascii="Cambria" w:hAnsi="Cambria" w:cs="Calibri"/>
          <w:sz w:val="22"/>
          <w:szCs w:val="22"/>
        </w:rPr>
        <w:t xml:space="preserve"> do niniejszej umowy) na adres e-mail: </w:t>
      </w:r>
      <w:r w:rsidRPr="00B10C3D">
        <w:rPr>
          <w:rFonts w:ascii="Cambria" w:hAnsi="Cambria" w:cs="Calibri"/>
          <w:sz w:val="22"/>
          <w:szCs w:val="22"/>
        </w:rPr>
        <w:t>aparatura@umed.lodz.pl</w:t>
      </w:r>
      <w:r w:rsidRPr="00064601">
        <w:rPr>
          <w:rFonts w:ascii="Cambria" w:hAnsi="Cambria" w:cs="Calibri"/>
          <w:sz w:val="22"/>
          <w:szCs w:val="22"/>
        </w:rPr>
        <w:t xml:space="preserve"> lub na nośniku </w:t>
      </w:r>
      <w:r w:rsidR="009C6BA4" w:rsidRPr="00064601">
        <w:rPr>
          <w:rFonts w:ascii="Cambria" w:hAnsi="Cambria" w:cs="Calibri"/>
          <w:sz w:val="22"/>
          <w:szCs w:val="22"/>
        </w:rPr>
        <w:t>USB</w:t>
      </w:r>
      <w:r w:rsidR="00187933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do Biura Inwestycyjno-Technicznego Uniwersytetu Medycznego w Łodzi, 92</w:t>
      </w:r>
      <w:r w:rsidR="00104D4B" w:rsidRPr="00064601">
        <w:rPr>
          <w:rFonts w:ascii="Cambria" w:hAnsi="Cambria" w:cs="Calibri"/>
          <w:sz w:val="22"/>
          <w:szCs w:val="22"/>
        </w:rPr>
        <w:t xml:space="preserve">-213 Łódź, ul Pomorska 251, budynek </w:t>
      </w:r>
      <w:r w:rsidRPr="00064601">
        <w:rPr>
          <w:rFonts w:ascii="Cambria" w:hAnsi="Cambria" w:cs="Calibri"/>
          <w:sz w:val="22"/>
          <w:szCs w:val="22"/>
        </w:rPr>
        <w:t>C-</w:t>
      </w:r>
      <w:r w:rsidR="00104D4B" w:rsidRPr="00064601">
        <w:rPr>
          <w:rFonts w:ascii="Cambria" w:hAnsi="Cambria" w:cs="Calibri"/>
          <w:sz w:val="22"/>
          <w:szCs w:val="22"/>
        </w:rPr>
        <w:t>7</w:t>
      </w:r>
      <w:r w:rsidR="00544AD3" w:rsidRPr="00064601">
        <w:rPr>
          <w:rFonts w:ascii="Cambria" w:hAnsi="Cambria" w:cs="Calibri"/>
          <w:sz w:val="22"/>
          <w:szCs w:val="22"/>
        </w:rPr>
        <w:t xml:space="preserve"> oraz </w:t>
      </w:r>
      <w:r w:rsidR="00544AD3" w:rsidRPr="00064601">
        <w:rPr>
          <w:rFonts w:ascii="Cambria" w:hAnsi="Cambria" w:cs="Calibri"/>
          <w:b/>
          <w:sz w:val="22"/>
          <w:szCs w:val="22"/>
        </w:rPr>
        <w:t>paszport w wersji papierowej</w:t>
      </w:r>
      <w:r w:rsidR="00544AD3" w:rsidRPr="00064601">
        <w:rPr>
          <w:rFonts w:ascii="Cambria" w:hAnsi="Cambria" w:cs="Calibri"/>
          <w:sz w:val="22"/>
          <w:szCs w:val="22"/>
        </w:rPr>
        <w:t xml:space="preserve"> wraz z przedmiotem umowy do jednostki organizacyjnej Zamawiającego wskazanej w ust. 2.</w:t>
      </w:r>
    </w:p>
    <w:p w14:paraId="18FDC93B" w14:textId="77777777" w:rsidR="008C3C92" w:rsidRPr="00064601" w:rsidRDefault="008C3C92" w:rsidP="00B10C3D">
      <w:pPr>
        <w:numPr>
          <w:ilvl w:val="0"/>
          <w:numId w:val="1"/>
        </w:numPr>
        <w:tabs>
          <w:tab w:val="clear" w:pos="360"/>
        </w:tabs>
        <w:spacing w:line="276" w:lineRule="auto"/>
        <w:ind w:left="397" w:hanging="39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Wszelkie ciężary oraz ryzyko zniszczenia, uszkodzenia przedmiotu umowy w całości lub części, jak również zaginięcia przedmiotu umowy przechodzi na Zamawiającego dopiero z chwilą jego protokolarnego przekazania zgodnie z postanowieniami § 3 umowy.</w:t>
      </w:r>
    </w:p>
    <w:p w14:paraId="5B1D9DFF" w14:textId="77777777" w:rsidR="002944F1" w:rsidRPr="00064601" w:rsidRDefault="002944F1" w:rsidP="00B10C3D">
      <w:pPr>
        <w:numPr>
          <w:ilvl w:val="0"/>
          <w:numId w:val="1"/>
        </w:numPr>
        <w:tabs>
          <w:tab w:val="clear" w:pos="360"/>
          <w:tab w:val="left" w:pos="0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Wykonawca oświadcza, że przedmiot niniejszej umowy, wskazany w § 1 ust. 1:</w:t>
      </w:r>
    </w:p>
    <w:p w14:paraId="1A431701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jest nowy oraz posiada wszelkie parametry i funkcje niezbędne do prawidłowego korzystania zgodnie z jego przeznaczeniem;</w:t>
      </w:r>
    </w:p>
    <w:p w14:paraId="1AD65343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posiada wszelkie wymagane prawem atesty/certyfikaty/świadectwa dopuszczające go do obrotu na terenie Polski, jak również pozwalające na jego użytkowanie zgodnie z przeznaczeniem;</w:t>
      </w:r>
    </w:p>
    <w:p w14:paraId="2B44F946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nie jest obciążony jakimikolwiek ograniczonymi prawami rzeczowymi ustanowionymi na rzecz osób trzecich, jak również nie jest przedmiotem jakichkolwiek postępowań sądowych, administracyjnych, czy też sądowo-administracyjnych, których konsekwencją jest (mogłoby być) ograniczenie czy też wyłączenie prawa Wykonawcy do rozporządzania nim;</w:t>
      </w:r>
    </w:p>
    <w:p w14:paraId="101BB44B" w14:textId="77777777" w:rsidR="00C21C7C" w:rsidRPr="00064601" w:rsidRDefault="00C21C7C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przekazany zostanie Zamawiającemu w stanie kompletnym i nienaruszonym, obejmującym w szczególności oryginalne opakowanie zabezpieczające przed uszkodzeniem, a także umożliwiającym normalne korzystanie zgodnie z jego przeznaczeniem.</w:t>
      </w:r>
    </w:p>
    <w:p w14:paraId="11E06E20" w14:textId="77777777" w:rsidR="003D6C26" w:rsidRDefault="00A24647" w:rsidP="00B10C3D">
      <w:pPr>
        <w:numPr>
          <w:ilvl w:val="0"/>
          <w:numId w:val="1"/>
        </w:numPr>
        <w:tabs>
          <w:tab w:val="clear" w:pos="360"/>
        </w:tabs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A24647">
        <w:rPr>
          <w:rFonts w:ascii="Cambria" w:hAnsi="Cambria" w:cs="Calibri"/>
          <w:sz w:val="22"/>
          <w:szCs w:val="22"/>
        </w:rPr>
        <w:t>Wykonawca zobowiązuje się realizować umowę w sposób zgodny z wymogami ustawy z dnia 19 lipca 2019 r. o zapewnieniu dostępności osobom ze szczególnymi potrzebami w zakresie wskazanym w opisie przedmiotu zamówienia</w:t>
      </w:r>
      <w:r>
        <w:rPr>
          <w:rFonts w:ascii="Cambria" w:hAnsi="Cambria" w:cs="Calibri"/>
          <w:sz w:val="22"/>
          <w:szCs w:val="22"/>
        </w:rPr>
        <w:t>.</w:t>
      </w:r>
    </w:p>
    <w:p w14:paraId="69ED8309" w14:textId="77777777" w:rsidR="00A24647" w:rsidRPr="00064601" w:rsidRDefault="00A24647" w:rsidP="00335767">
      <w:pPr>
        <w:spacing w:line="276" w:lineRule="auto"/>
        <w:ind w:left="720"/>
        <w:jc w:val="both"/>
        <w:rPr>
          <w:rFonts w:ascii="Cambria" w:hAnsi="Cambria" w:cs="Calibri"/>
          <w:sz w:val="22"/>
          <w:szCs w:val="22"/>
        </w:rPr>
      </w:pPr>
    </w:p>
    <w:p w14:paraId="57C8E010" w14:textId="77777777" w:rsidR="00C21C7C" w:rsidRPr="00064601" w:rsidRDefault="00C21C7C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2</w:t>
      </w:r>
    </w:p>
    <w:p w14:paraId="50489FF3" w14:textId="77777777" w:rsidR="00C21C7C" w:rsidRPr="00064601" w:rsidRDefault="00C21C7C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Wynagrodzenie</w:t>
      </w:r>
    </w:p>
    <w:p w14:paraId="0D2D1AD3" w14:textId="77777777" w:rsidR="00C21C7C" w:rsidRPr="00064601" w:rsidRDefault="00C21C7C" w:rsidP="00A65CA2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Z tytułu realizacji niniejszej umowy Wykonawca otrzyma wynagrodzenie w wysokości:</w:t>
      </w:r>
    </w:p>
    <w:p w14:paraId="166AD98F" w14:textId="77777777" w:rsidR="00187933" w:rsidRPr="00B10C3D" w:rsidRDefault="00B10C3D" w:rsidP="00A65CA2">
      <w:pPr>
        <w:spacing w:line="276" w:lineRule="auto"/>
        <w:ind w:left="720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b/>
          <w:i/>
          <w:sz w:val="22"/>
          <w:szCs w:val="22"/>
        </w:rPr>
        <w:t>…………………</w:t>
      </w:r>
      <w:r w:rsidR="00AE5D35" w:rsidRPr="00B10C3D">
        <w:rPr>
          <w:rFonts w:ascii="Cambria" w:hAnsi="Cambria" w:cs="Calibri"/>
          <w:b/>
          <w:sz w:val="22"/>
          <w:szCs w:val="22"/>
        </w:rPr>
        <w:t xml:space="preserve"> </w:t>
      </w:r>
      <w:r w:rsidR="00187933" w:rsidRPr="00B10C3D">
        <w:rPr>
          <w:rFonts w:ascii="Cambria" w:hAnsi="Cambria" w:cs="Calibri"/>
          <w:b/>
          <w:sz w:val="22"/>
          <w:szCs w:val="22"/>
        </w:rPr>
        <w:t xml:space="preserve">zł netto </w:t>
      </w:r>
      <w:r w:rsidR="00601C1A" w:rsidRPr="00B10C3D">
        <w:rPr>
          <w:rFonts w:ascii="Cambria" w:hAnsi="Cambria" w:cs="Calibri"/>
          <w:b/>
          <w:sz w:val="22"/>
          <w:szCs w:val="22"/>
        </w:rPr>
        <w:t xml:space="preserve">+ </w:t>
      </w:r>
      <w:r w:rsidRPr="00B10C3D">
        <w:rPr>
          <w:rFonts w:ascii="Cambria" w:hAnsi="Cambria" w:cs="Calibri"/>
          <w:b/>
          <w:bCs/>
          <w:i/>
          <w:sz w:val="22"/>
        </w:rPr>
        <w:t>……………………….</w:t>
      </w:r>
      <w:r w:rsidR="001360BD" w:rsidRPr="00B10C3D">
        <w:rPr>
          <w:rFonts w:ascii="Cambria" w:hAnsi="Cambria" w:cs="Calibri"/>
          <w:b/>
          <w:bCs/>
          <w:i/>
          <w:sz w:val="22"/>
        </w:rPr>
        <w:t xml:space="preserve"> </w:t>
      </w:r>
      <w:r w:rsidR="00601C1A" w:rsidRPr="00B10C3D">
        <w:rPr>
          <w:rFonts w:ascii="Cambria" w:hAnsi="Cambria" w:cs="Calibri"/>
          <w:b/>
          <w:sz w:val="22"/>
          <w:szCs w:val="22"/>
        </w:rPr>
        <w:t>% VAT co stanowi:</w:t>
      </w:r>
    </w:p>
    <w:p w14:paraId="1C2912AD" w14:textId="77777777" w:rsidR="00187933" w:rsidRPr="00B10C3D" w:rsidRDefault="00B10C3D" w:rsidP="00A65CA2">
      <w:pPr>
        <w:spacing w:line="276" w:lineRule="auto"/>
        <w:ind w:left="720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b/>
          <w:i/>
          <w:sz w:val="22"/>
          <w:szCs w:val="22"/>
        </w:rPr>
        <w:t>……………………..</w:t>
      </w:r>
      <w:r w:rsidR="00187933" w:rsidRPr="00B10C3D">
        <w:rPr>
          <w:rFonts w:ascii="Cambria" w:hAnsi="Cambria" w:cs="Calibri"/>
          <w:b/>
          <w:sz w:val="22"/>
          <w:szCs w:val="22"/>
        </w:rPr>
        <w:t xml:space="preserve"> zł brutto </w:t>
      </w:r>
    </w:p>
    <w:p w14:paraId="6EBE3483" w14:textId="77777777" w:rsidR="00AC1B00" w:rsidRPr="00B10C3D" w:rsidRDefault="00AC1B00" w:rsidP="00A65CA2">
      <w:pPr>
        <w:ind w:left="720"/>
        <w:rPr>
          <w:rFonts w:ascii="Cambria" w:hAnsi="Cambria" w:cs="Calibri"/>
          <w:b/>
          <w:bCs/>
          <w:sz w:val="22"/>
          <w:szCs w:val="22"/>
        </w:rPr>
      </w:pPr>
      <w:r w:rsidRPr="00B10C3D">
        <w:rPr>
          <w:rFonts w:ascii="Cambria" w:hAnsi="Cambria" w:cs="Calibri"/>
          <w:b/>
          <w:bCs/>
          <w:sz w:val="22"/>
          <w:szCs w:val="22"/>
        </w:rPr>
        <w:t xml:space="preserve">słownie: </w:t>
      </w:r>
      <w:r w:rsidR="00B10C3D" w:rsidRPr="00B10C3D">
        <w:rPr>
          <w:rFonts w:ascii="Cambria" w:hAnsi="Cambria" w:cs="Calibri"/>
          <w:b/>
          <w:bCs/>
          <w:sz w:val="22"/>
          <w:szCs w:val="22"/>
        </w:rPr>
        <w:t>………………………</w:t>
      </w:r>
      <w:r w:rsidRPr="00B10C3D">
        <w:rPr>
          <w:rFonts w:ascii="Cambria" w:hAnsi="Cambria" w:cs="Calibri"/>
          <w:b/>
          <w:bCs/>
          <w:sz w:val="22"/>
          <w:szCs w:val="22"/>
        </w:rPr>
        <w:t xml:space="preserve"> zł brutto.</w:t>
      </w:r>
    </w:p>
    <w:p w14:paraId="11F1723D" w14:textId="77777777" w:rsidR="00C21C7C" w:rsidRPr="00064601" w:rsidRDefault="00EA5C4A" w:rsidP="00A65CA2">
      <w:pPr>
        <w:numPr>
          <w:ilvl w:val="0"/>
          <w:numId w:val="12"/>
        </w:numPr>
        <w:tabs>
          <w:tab w:val="num" w:pos="426"/>
        </w:tabs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Cena</w:t>
      </w:r>
      <w:r w:rsidR="00C21C7C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 xml:space="preserve">wskazana </w:t>
      </w:r>
      <w:r w:rsidR="00C21C7C" w:rsidRPr="00064601">
        <w:rPr>
          <w:rFonts w:ascii="Cambria" w:hAnsi="Cambria" w:cs="Calibri"/>
          <w:sz w:val="22"/>
          <w:szCs w:val="22"/>
        </w:rPr>
        <w:t xml:space="preserve">w ust. 1 obejmuje </w:t>
      </w:r>
      <w:r w:rsidR="00AC1B00" w:rsidRPr="00064601">
        <w:rPr>
          <w:rFonts w:ascii="Cambria" w:hAnsi="Cambria" w:cs="Calibri"/>
          <w:sz w:val="22"/>
          <w:szCs w:val="22"/>
        </w:rPr>
        <w:t>wszystkie koszty</w:t>
      </w:r>
      <w:r w:rsidR="00C21C7C" w:rsidRPr="00064601">
        <w:rPr>
          <w:rFonts w:ascii="Cambria" w:hAnsi="Cambria" w:cs="Calibri"/>
          <w:sz w:val="22"/>
          <w:szCs w:val="22"/>
        </w:rPr>
        <w:t xml:space="preserve"> realizacji umowy, w</w:t>
      </w:r>
      <w:r w:rsidR="003F6DB8" w:rsidRPr="00064601">
        <w:rPr>
          <w:rFonts w:ascii="Cambria" w:hAnsi="Cambria" w:cs="Calibri"/>
          <w:sz w:val="22"/>
          <w:szCs w:val="22"/>
        </w:rPr>
        <w:t> </w:t>
      </w:r>
      <w:r w:rsidR="00C21C7C" w:rsidRPr="00064601">
        <w:rPr>
          <w:rFonts w:ascii="Cambria" w:hAnsi="Cambria" w:cs="Calibri"/>
          <w:sz w:val="22"/>
          <w:szCs w:val="22"/>
        </w:rPr>
        <w:t>szczególności koszty przedmiotu umowy, opakowania, transportu, gwarancji.</w:t>
      </w:r>
      <w:r w:rsidR="00AC1B00" w:rsidRPr="00064601">
        <w:rPr>
          <w:rFonts w:ascii="Cambria" w:hAnsi="Cambria" w:cs="Calibri"/>
          <w:sz w:val="22"/>
          <w:szCs w:val="22"/>
        </w:rPr>
        <w:t xml:space="preserve"> </w:t>
      </w:r>
    </w:p>
    <w:p w14:paraId="76B85052" w14:textId="77777777" w:rsidR="00C21C7C" w:rsidRPr="00064601" w:rsidRDefault="00C21C7C" w:rsidP="00A65CA2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</w:t>
      </w:r>
      <w:r w:rsidR="009D6BD6" w:rsidRPr="00064601">
        <w:rPr>
          <w:rFonts w:ascii="Cambria" w:hAnsi="Cambria" w:cs="Calibri"/>
          <w:sz w:val="22"/>
          <w:szCs w:val="22"/>
        </w:rPr>
        <w:t>ynagrodzenie płatne będzie przez Zamawiającego na podstawie faktury VAT wystawionej przez Wykonawcę, na rachunek bankowy Wykonawcy wskazany na fakturze VAT.</w:t>
      </w:r>
    </w:p>
    <w:p w14:paraId="17EE428B" w14:textId="77777777" w:rsidR="009D6BD6" w:rsidRPr="00C9563F" w:rsidRDefault="009D6BD6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trike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Podstawą do wystawienia przez Wykonawcę faktury VAT jest bezusterkowy protokół zdawczo–odbiorczy</w:t>
      </w:r>
      <w:r w:rsidR="00EA5C4A" w:rsidRPr="00C9563F">
        <w:rPr>
          <w:rFonts w:ascii="Cambria" w:hAnsi="Cambria" w:cs="Calibri"/>
          <w:sz w:val="22"/>
          <w:szCs w:val="22"/>
        </w:rPr>
        <w:t>,</w:t>
      </w:r>
      <w:r w:rsidRPr="00C9563F">
        <w:rPr>
          <w:rFonts w:ascii="Cambria" w:hAnsi="Cambria" w:cs="Calibri"/>
          <w:sz w:val="22"/>
          <w:szCs w:val="22"/>
        </w:rPr>
        <w:t xml:space="preserve"> </w:t>
      </w:r>
      <w:r w:rsidR="00EA5C4A" w:rsidRPr="00C9563F">
        <w:rPr>
          <w:rFonts w:ascii="Cambria" w:hAnsi="Cambria" w:cs="Calibri"/>
          <w:sz w:val="22"/>
          <w:szCs w:val="22"/>
        </w:rPr>
        <w:t>zatwierdzony i podpisany</w:t>
      </w:r>
      <w:r w:rsidRPr="00C9563F">
        <w:rPr>
          <w:rFonts w:ascii="Cambria" w:hAnsi="Cambria" w:cs="Calibri"/>
          <w:sz w:val="22"/>
          <w:szCs w:val="22"/>
        </w:rPr>
        <w:t xml:space="preserve"> przez obie Strony</w:t>
      </w:r>
      <w:r w:rsidR="00601C1A" w:rsidRPr="00C9563F">
        <w:rPr>
          <w:rFonts w:ascii="Cambria" w:hAnsi="Cambria" w:cs="Calibri"/>
          <w:sz w:val="22"/>
          <w:szCs w:val="22"/>
        </w:rPr>
        <w:t>, o którym mowa w § 3 niniejszej umowy.</w:t>
      </w:r>
    </w:p>
    <w:p w14:paraId="2A7B7F93" w14:textId="77777777" w:rsidR="00B10C3D" w:rsidRPr="00B10C3D" w:rsidRDefault="00B10C3D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 xml:space="preserve">Wykonawca zobowiązuje się doręczyć fakturę VAT bezpośrednio na adres mailowy Kancelarii Głównej: </w:t>
      </w:r>
      <w:r w:rsidRPr="00B10C3D">
        <w:rPr>
          <w:rFonts w:ascii="Cambria" w:hAnsi="Cambria" w:cs="Calibri"/>
          <w:b/>
          <w:sz w:val="22"/>
          <w:szCs w:val="22"/>
        </w:rPr>
        <w:t>kancelaria@umed.lodz.pl</w:t>
      </w:r>
      <w:r w:rsidRPr="00B10C3D">
        <w:rPr>
          <w:rFonts w:ascii="Cambria" w:hAnsi="Cambria" w:cs="Calibri"/>
          <w:sz w:val="22"/>
          <w:szCs w:val="22"/>
        </w:rPr>
        <w:t xml:space="preserve"> dla faktur elektronicznych w pdf lub na adres </w:t>
      </w:r>
      <w:r w:rsidRPr="00B10C3D">
        <w:rPr>
          <w:rFonts w:ascii="Cambria" w:hAnsi="Cambria" w:cs="Calibri"/>
          <w:b/>
          <w:sz w:val="22"/>
          <w:szCs w:val="22"/>
        </w:rPr>
        <w:t>Kancelarii Głównej Al. Kościuszki 4, 90-419 Łódź</w:t>
      </w:r>
      <w:r w:rsidRPr="00B10C3D">
        <w:rPr>
          <w:rFonts w:ascii="Cambria" w:hAnsi="Cambria" w:cs="Calibri"/>
          <w:sz w:val="22"/>
          <w:szCs w:val="22"/>
        </w:rPr>
        <w:t xml:space="preserve"> dla faktur papierowych. Wraz z fakturą VAT Wykonawca zobowiązany jest przesłać kopię protokołu, o którym mowa w ust. 4. Zamawiający dopuszcza możliwość wystawienia faktury VAT bez podpisu osoby uprawnionej do wystawienia faktury ze strony Wykonawcy.</w:t>
      </w:r>
    </w:p>
    <w:p w14:paraId="5EDA0344" w14:textId="77777777" w:rsidR="00B10C3D" w:rsidRPr="00B10C3D" w:rsidRDefault="00B10C3D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 xml:space="preserve">Zapłata wynagrodzenia nastąpi z dołu w terminie do 30 dni od daty doręczenia faktury VAT w sposób wskazany w ust. 5 powyżej. Przy czym za dzień zapłaty uważa się dzień obciążenia rachunku bankowego Zamawiającego. </w:t>
      </w:r>
    </w:p>
    <w:p w14:paraId="6CBC31E0" w14:textId="77777777" w:rsidR="00EA5C4A" w:rsidRPr="00064601" w:rsidRDefault="00EA5C4A" w:rsidP="00FD581D">
      <w:pPr>
        <w:spacing w:line="276" w:lineRule="auto"/>
        <w:jc w:val="center"/>
        <w:rPr>
          <w:rFonts w:ascii="Cambria" w:hAnsi="Cambria" w:cs="Calibri"/>
          <w:color w:val="FF0000"/>
          <w:sz w:val="22"/>
          <w:szCs w:val="22"/>
        </w:rPr>
      </w:pPr>
    </w:p>
    <w:p w14:paraId="0AD246FA" w14:textId="77777777" w:rsidR="00C21C7C" w:rsidRPr="00064601" w:rsidRDefault="00C21C7C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lastRenderedPageBreak/>
        <w:t>§ 3</w:t>
      </w:r>
    </w:p>
    <w:p w14:paraId="3FF9AE2D" w14:textId="77777777" w:rsidR="00C21C7C" w:rsidRPr="00064601" w:rsidRDefault="00C21C7C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Termin dostawy i odbiór przedmiotu umowy</w:t>
      </w:r>
    </w:p>
    <w:p w14:paraId="689BC784" w14:textId="77777777" w:rsidR="00C21C7C" w:rsidRDefault="00C21C7C" w:rsidP="00A65CA2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Wykonawca zobowiązuje się do dostawy przedmiotu umowy bezpośrednio do miejsca wskazanego w § 1 ust. 2 w terminie </w:t>
      </w:r>
      <w:r w:rsidR="00B10C3D" w:rsidRPr="00B10C3D">
        <w:rPr>
          <w:rFonts w:ascii="Cambria" w:hAnsi="Cambria" w:cs="Calibri"/>
          <w:bCs/>
          <w:iCs/>
          <w:sz w:val="22"/>
          <w:szCs w:val="22"/>
        </w:rPr>
        <w:t>…………………………..</w:t>
      </w:r>
      <w:r w:rsidR="0083292C" w:rsidRPr="00064601">
        <w:rPr>
          <w:rFonts w:ascii="Cambria" w:hAnsi="Cambria" w:cs="Calibri"/>
          <w:b/>
          <w:i/>
          <w:color w:val="0070C0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 xml:space="preserve">od daty </w:t>
      </w:r>
      <w:r w:rsidR="009D6BD6" w:rsidRPr="00064601">
        <w:rPr>
          <w:rFonts w:ascii="Cambria" w:hAnsi="Cambria" w:cs="Calibri"/>
          <w:sz w:val="22"/>
          <w:szCs w:val="22"/>
        </w:rPr>
        <w:t>podpisania niniejszej umowy</w:t>
      </w:r>
      <w:r w:rsidR="0067754A" w:rsidRPr="00064601">
        <w:rPr>
          <w:rFonts w:ascii="Cambria" w:hAnsi="Cambria" w:cs="Calibri"/>
          <w:sz w:val="22"/>
          <w:szCs w:val="22"/>
        </w:rPr>
        <w:t xml:space="preserve"> </w:t>
      </w:r>
      <w:r w:rsidR="0067754A" w:rsidRPr="00C9563F">
        <w:rPr>
          <w:rFonts w:ascii="Cambria" w:hAnsi="Cambria" w:cs="Calibri"/>
          <w:sz w:val="22"/>
          <w:szCs w:val="22"/>
        </w:rPr>
        <w:t>przez obie jej Strony</w:t>
      </w:r>
      <w:r w:rsidR="009D6BD6" w:rsidRPr="00C9563F">
        <w:rPr>
          <w:rFonts w:ascii="Cambria" w:hAnsi="Cambria" w:cs="Calibri"/>
          <w:sz w:val="22"/>
          <w:szCs w:val="22"/>
        </w:rPr>
        <w:t>.</w:t>
      </w:r>
    </w:p>
    <w:p w14:paraId="3B42049F" w14:textId="77777777" w:rsidR="00B10C3D" w:rsidRPr="00B10C3D" w:rsidRDefault="00B10C3D" w:rsidP="00B10C3D">
      <w:pPr>
        <w:numPr>
          <w:ilvl w:val="0"/>
          <w:numId w:val="13"/>
        </w:numPr>
        <w:ind w:left="714" w:hanging="357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Wykonawca dostarczy towar własnym środkiem transportu bądź za pośrednictwem profesjonalnej firmy transportowej na własny koszt i ryzyko. W przypadku powierzenia transportu osobom trzecim odpowiada za ich działania i zaniechania jak za działania i zaniechania własne.</w:t>
      </w:r>
    </w:p>
    <w:p w14:paraId="6EB8104A" w14:textId="77777777" w:rsidR="00601C1A" w:rsidRPr="00C9563F" w:rsidRDefault="00601C1A" w:rsidP="00C9563F">
      <w:pPr>
        <w:numPr>
          <w:ilvl w:val="0"/>
          <w:numId w:val="13"/>
        </w:numPr>
        <w:spacing w:line="276" w:lineRule="auto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Wykonawca powiadomi Zamawiającego o gotowości do dostawy przedmiotu umowy.</w:t>
      </w:r>
    </w:p>
    <w:p w14:paraId="2655E07E" w14:textId="77777777" w:rsidR="00601C1A" w:rsidRPr="00C9563F" w:rsidRDefault="00601C1A" w:rsidP="00C9563F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Odbiór przedmiotu umowy nastąpi przez Zamawiającego po dostawie, w terminie 7 dni od dnia zgłoszenia gotowości do odbioru. Najpóźniej w dniu dostawy Wykonawca przekaże Zamawiającemu na adres mailowy – aparatura@umed.lodz.pl instrukcję obsługi towaru w języku polskim, z zaznaczeniem w treści wiadomości jakiego towaru dotyczy instrukcja obsługi i w związku z realizacją jakiej umowy została przesłana.</w:t>
      </w:r>
    </w:p>
    <w:p w14:paraId="4792141F" w14:textId="77777777" w:rsidR="00396D69" w:rsidRPr="00896C34" w:rsidRDefault="00396D69" w:rsidP="00A65CA2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Odbioru przedmiotu umowy ze strony Zamawiającego dokona pracownik</w:t>
      </w:r>
      <w:r w:rsidR="0083292C" w:rsidRPr="00064601">
        <w:rPr>
          <w:rFonts w:ascii="Cambria" w:hAnsi="Cambria" w:cs="Calibri"/>
          <w:sz w:val="22"/>
          <w:szCs w:val="22"/>
        </w:rPr>
        <w:t xml:space="preserve"> jednostki określonej w § 1 ust. 2.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</w:t>
      </w:r>
      <w:r w:rsidR="0083292C"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>Wykonawca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zobowiązany jest do skontaktowania się z </w:t>
      </w:r>
      <w:r w:rsidR="0083292C"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ww. 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>jednostką</w:t>
      </w:r>
      <w:r w:rsidRPr="00064601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 xml:space="preserve"> w celu ustalenia szczegółów dostawy pod </w:t>
      </w:r>
      <w:r w:rsidRPr="00B10C3D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>nr tel.</w:t>
      </w:r>
      <w:r w:rsidR="0083292C" w:rsidRPr="00B10C3D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 xml:space="preserve">: </w:t>
      </w:r>
      <w:r w:rsidR="00B10C3D" w:rsidRPr="00B10C3D">
        <w:rPr>
          <w:rFonts w:ascii="Cambria" w:hAnsi="Cambria" w:cs="Calibri"/>
          <w:sz w:val="22"/>
          <w:szCs w:val="22"/>
          <w:bdr w:val="none" w:sz="0" w:space="0" w:color="auto" w:frame="1"/>
        </w:rPr>
        <w:t>………………..</w:t>
      </w:r>
      <w:r w:rsidRPr="00B10C3D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lub e-mail: </w:t>
      </w:r>
      <w:r w:rsidR="00B10C3D" w:rsidRPr="00B10C3D">
        <w:rPr>
          <w:rFonts w:ascii="Cambria" w:hAnsi="Cambria" w:cs="Calibri"/>
          <w:sz w:val="22"/>
          <w:szCs w:val="22"/>
          <w:bdr w:val="none" w:sz="0" w:space="0" w:color="auto" w:frame="1"/>
        </w:rPr>
        <w:t>…………………………….</w:t>
      </w:r>
      <w:r w:rsidR="0083292C" w:rsidRPr="00B10C3D">
        <w:rPr>
          <w:rFonts w:ascii="Cambria" w:hAnsi="Cambria" w:cs="Calibri"/>
          <w:sz w:val="22"/>
          <w:szCs w:val="22"/>
          <w:bdr w:val="none" w:sz="0" w:space="0" w:color="auto" w:frame="1"/>
        </w:rPr>
        <w:t>.</w:t>
      </w:r>
    </w:p>
    <w:p w14:paraId="4A1AB4A4" w14:textId="77777777" w:rsidR="00896C34" w:rsidRPr="00C9563F" w:rsidRDefault="00896C34" w:rsidP="00896C34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Jeżeli w toku czynności odbiorowych stwierdzone zostaną okoliczności uniemożliwiające dokonanie odbioru z przyczyn leżących po stronie Wykonawcy, Zamawiający przedstawi je Wykonawcy na piśmie w protokole odbioru. Do czasu usunięcia przeszkód w odbiorze Zamawiający przerwie czynności odbiorowe, a Wykonawca zobowiązany jest do niezwłocznego, usunięcia przeszkód w realizacji odbioru.</w:t>
      </w:r>
    </w:p>
    <w:p w14:paraId="7D90C713" w14:textId="77777777" w:rsidR="00896C34" w:rsidRPr="00C9563F" w:rsidRDefault="00896C34" w:rsidP="00896C34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Po usunięciu przeszkód w realizacji odbioru Wykonawca ponownie zgłosi Zamawiającemu na piśmie gotowość do odbioru, a Zamawiający wznowi czynności odbiorowe.</w:t>
      </w:r>
    </w:p>
    <w:p w14:paraId="36321964" w14:textId="77777777" w:rsidR="00C21C7C" w:rsidRPr="00064601" w:rsidRDefault="00C21C7C" w:rsidP="00A65CA2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Z odbioru przedmiotu umowy Strony sporządzą protokół zdawczo–odbiorczy,</w:t>
      </w:r>
      <w:r w:rsidR="00601C1A" w:rsidRPr="00C9563F">
        <w:rPr>
          <w:rFonts w:ascii="Cambria" w:hAnsi="Cambria" w:cs="Calibri"/>
          <w:sz w:val="22"/>
          <w:szCs w:val="22"/>
        </w:rPr>
        <w:t xml:space="preserve"> którego wzór stanowi Załącznik nr 3 do umowy, a</w:t>
      </w:r>
      <w:r w:rsidRPr="00C9563F">
        <w:rPr>
          <w:rFonts w:ascii="Cambria" w:hAnsi="Cambria" w:cs="Calibri"/>
          <w:sz w:val="22"/>
          <w:szCs w:val="22"/>
        </w:rPr>
        <w:t xml:space="preserve"> który musi</w:t>
      </w:r>
      <w:r w:rsidRPr="00064601">
        <w:rPr>
          <w:rFonts w:ascii="Cambria" w:hAnsi="Cambria" w:cs="Calibri"/>
          <w:sz w:val="22"/>
          <w:szCs w:val="22"/>
        </w:rPr>
        <w:t xml:space="preserve"> zawierać m.in. następujące informacje:</w:t>
      </w:r>
    </w:p>
    <w:p w14:paraId="3B04E3FA" w14:textId="77777777" w:rsidR="00C21C7C" w:rsidRPr="00064601" w:rsidRDefault="00C21C7C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opis przedmiotu umowy</w:t>
      </w:r>
      <w:r w:rsidR="009D6BD6" w:rsidRPr="00064601">
        <w:rPr>
          <w:rFonts w:ascii="Cambria" w:hAnsi="Cambria" w:cs="Calibri"/>
          <w:sz w:val="22"/>
          <w:szCs w:val="22"/>
        </w:rPr>
        <w:t>;</w:t>
      </w:r>
    </w:p>
    <w:p w14:paraId="45AAAEB5" w14:textId="77777777" w:rsidR="009D6BD6" w:rsidRPr="00064601" w:rsidRDefault="009D6BD6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cenę;</w:t>
      </w:r>
    </w:p>
    <w:p w14:paraId="3FFD3B22" w14:textId="77777777" w:rsidR="00C21C7C" w:rsidRPr="00064601" w:rsidRDefault="00C21C7C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wykaz dostarczonych dokumentów tj. </w:t>
      </w:r>
      <w:r w:rsidR="009D6BD6" w:rsidRPr="00064601">
        <w:rPr>
          <w:rFonts w:ascii="Cambria" w:hAnsi="Cambria" w:cs="Calibri"/>
          <w:sz w:val="22"/>
          <w:szCs w:val="22"/>
        </w:rPr>
        <w:t xml:space="preserve">karty gwarancyjne, w tym karty gwarancyjne producenta, </w:t>
      </w:r>
      <w:r w:rsidRPr="00064601">
        <w:rPr>
          <w:rFonts w:ascii="Cambria" w:hAnsi="Cambria" w:cs="Calibri"/>
          <w:sz w:val="22"/>
          <w:szCs w:val="22"/>
        </w:rPr>
        <w:t>atesty/certyfikaty itp.</w:t>
      </w:r>
      <w:r w:rsidR="009D6BD6" w:rsidRPr="00064601">
        <w:rPr>
          <w:rFonts w:ascii="Cambria" w:hAnsi="Cambria" w:cs="Calibri"/>
          <w:sz w:val="22"/>
          <w:szCs w:val="22"/>
        </w:rPr>
        <w:t>;</w:t>
      </w:r>
    </w:p>
    <w:p w14:paraId="70D257F9" w14:textId="77777777" w:rsidR="00B46AED" w:rsidRPr="00064601" w:rsidRDefault="00B46AED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potwierdzenie przeprowadzonego instruktażu i szkolenia w zakresie użytkowania przedmiotu umowy.</w:t>
      </w:r>
    </w:p>
    <w:p w14:paraId="5085D661" w14:textId="77777777" w:rsidR="000E2E26" w:rsidRPr="00064601" w:rsidRDefault="000E2E26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4</w:t>
      </w:r>
    </w:p>
    <w:p w14:paraId="397E28DF" w14:textId="77777777" w:rsidR="000E2E26" w:rsidRPr="00064601" w:rsidRDefault="000E2E26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Gwarancja</w:t>
      </w:r>
    </w:p>
    <w:p w14:paraId="37F2C07D" w14:textId="77777777" w:rsidR="000E2E26" w:rsidRPr="00C154E0" w:rsidRDefault="000E2E26" w:rsidP="00A65CA2">
      <w:pPr>
        <w:numPr>
          <w:ilvl w:val="0"/>
          <w:numId w:val="16"/>
        </w:numPr>
        <w:spacing w:line="276" w:lineRule="auto"/>
        <w:ind w:left="714" w:hanging="357"/>
        <w:jc w:val="both"/>
        <w:rPr>
          <w:rFonts w:ascii="Cambria" w:hAnsi="Cambria" w:cs="Calibri"/>
          <w:iCs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Wykonawca udziela na dostarczony przedmiot umowy</w:t>
      </w:r>
      <w:r w:rsidR="001F03A6" w:rsidRPr="00064601">
        <w:rPr>
          <w:rFonts w:ascii="Cambria" w:hAnsi="Cambria" w:cs="Calibri"/>
          <w:sz w:val="22"/>
          <w:szCs w:val="22"/>
        </w:rPr>
        <w:t xml:space="preserve"> gwarancji na okres</w:t>
      </w:r>
      <w:r w:rsidR="001F03A6" w:rsidRPr="00064601">
        <w:rPr>
          <w:rFonts w:ascii="Cambria" w:hAnsi="Cambria" w:cs="Calibri"/>
          <w:bCs/>
          <w:sz w:val="22"/>
          <w:szCs w:val="22"/>
        </w:rPr>
        <w:t xml:space="preserve"> </w:t>
      </w:r>
      <w:r w:rsidR="00B10C3D" w:rsidRPr="00C154E0">
        <w:rPr>
          <w:rFonts w:ascii="Cambria" w:hAnsi="Cambria" w:cs="Calibri"/>
          <w:b/>
          <w:bCs/>
          <w:i/>
          <w:sz w:val="22"/>
          <w:szCs w:val="22"/>
        </w:rPr>
        <w:t>…………………..</w:t>
      </w:r>
      <w:r w:rsidR="001F03A6" w:rsidRPr="00C154E0">
        <w:rPr>
          <w:rFonts w:ascii="Cambria" w:hAnsi="Cambria" w:cs="Calibri"/>
          <w:sz w:val="22"/>
          <w:szCs w:val="22"/>
        </w:rPr>
        <w:t>miesięcy</w:t>
      </w:r>
      <w:r w:rsidRPr="00C154E0">
        <w:rPr>
          <w:rFonts w:ascii="Cambria" w:hAnsi="Cambria" w:cs="Calibri"/>
          <w:sz w:val="22"/>
          <w:szCs w:val="22"/>
        </w:rPr>
        <w:t xml:space="preserve">, liczonej od daty podpisania bezusterkowego protokołu zdawczo-odbiorczego, o którym mowa w § 3 ust. 3 umowy. Wykonawca oświadcza także, że przedmiot umowy objęty jest </w:t>
      </w:r>
      <w:r w:rsidR="001F03A6" w:rsidRPr="00C154E0">
        <w:rPr>
          <w:rFonts w:ascii="Cambria" w:hAnsi="Cambria" w:cs="Calibri"/>
          <w:bCs/>
          <w:sz w:val="22"/>
          <w:szCs w:val="22"/>
        </w:rPr>
        <w:t>gwarancją producenta wystawioną na okres:</w:t>
      </w:r>
      <w:r w:rsidR="001F03A6" w:rsidRPr="00C154E0">
        <w:rPr>
          <w:rFonts w:ascii="Cambria" w:hAnsi="Cambria" w:cs="Calibri"/>
          <w:b/>
          <w:i/>
          <w:sz w:val="22"/>
          <w:szCs w:val="22"/>
        </w:rPr>
        <w:t xml:space="preserve"> </w:t>
      </w:r>
      <w:r w:rsidR="00C154E0" w:rsidRPr="00C154E0">
        <w:rPr>
          <w:rFonts w:ascii="Cambria" w:hAnsi="Cambria" w:cs="Calibri"/>
          <w:b/>
          <w:bCs/>
          <w:i/>
          <w:sz w:val="22"/>
          <w:szCs w:val="22"/>
        </w:rPr>
        <w:t>…………………….</w:t>
      </w:r>
      <w:r w:rsidR="001F03A6" w:rsidRPr="00C154E0">
        <w:rPr>
          <w:rFonts w:ascii="Cambria" w:hAnsi="Cambria" w:cs="Calibri"/>
          <w:b/>
          <w:bCs/>
          <w:i/>
          <w:sz w:val="22"/>
          <w:szCs w:val="22"/>
        </w:rPr>
        <w:t xml:space="preserve"> </w:t>
      </w:r>
      <w:r w:rsidR="001F03A6" w:rsidRPr="00C154E0">
        <w:rPr>
          <w:rFonts w:ascii="Cambria" w:hAnsi="Cambria" w:cs="Calibri"/>
          <w:iCs/>
          <w:sz w:val="22"/>
          <w:szCs w:val="22"/>
        </w:rPr>
        <w:t>miesięcy</w:t>
      </w:r>
      <w:r w:rsidRPr="00C154E0">
        <w:rPr>
          <w:rFonts w:ascii="Cambria" w:hAnsi="Cambria" w:cs="Calibri"/>
          <w:iCs/>
          <w:sz w:val="22"/>
          <w:szCs w:val="22"/>
        </w:rPr>
        <w:t>.</w:t>
      </w:r>
    </w:p>
    <w:p w14:paraId="76CF4E34" w14:textId="77777777" w:rsidR="00F0642B" w:rsidRPr="00C154E0" w:rsidRDefault="009D6BD6" w:rsidP="00A65CA2">
      <w:pPr>
        <w:spacing w:line="276" w:lineRule="auto"/>
        <w:ind w:left="720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 xml:space="preserve">Udzielenie gwarancji nie wyłącza uprawnień Zamawiającego z tytułu rękojmi za wady rzeczy sprzedanej określonej przepisami Kodeksu </w:t>
      </w:r>
      <w:r w:rsidR="001F03A6" w:rsidRPr="00C154E0">
        <w:rPr>
          <w:rFonts w:ascii="Cambria" w:hAnsi="Cambria" w:cs="Calibri"/>
          <w:sz w:val="22"/>
          <w:szCs w:val="22"/>
        </w:rPr>
        <w:t>c</w:t>
      </w:r>
      <w:r w:rsidRPr="00C154E0">
        <w:rPr>
          <w:rFonts w:ascii="Cambria" w:hAnsi="Cambria" w:cs="Calibri"/>
          <w:sz w:val="22"/>
          <w:szCs w:val="22"/>
        </w:rPr>
        <w:t>ywilnego.</w:t>
      </w:r>
    </w:p>
    <w:p w14:paraId="09F81615" w14:textId="77777777" w:rsidR="00F0642B" w:rsidRPr="00C154E0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Gwarancja obejmuje wszelkie opłaty gwarancyjne, w szczególności koszty naprawy, dojazdu, części zamiennych, a także części zużywalnych. W przypadku, gdy zgodnie z gwarancją udzieloną przez Wykonawcę urządzenie wymagać będzie okresowych przeglądów serwisowych, wszelkie czynności i koszty związane z ich przeprowadzeniem objęte są wynagrodzeniem, o którym mowa w § 2 ust. 1 niniejszej umowy. Ostatni przegląd okresowy odbędzie się nie wcześniej niż 30 dni przed końcem gwarancji.</w:t>
      </w:r>
    </w:p>
    <w:p w14:paraId="0D73DA68" w14:textId="77777777" w:rsidR="00220AB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lastRenderedPageBreak/>
        <w:t xml:space="preserve">W ramach tak rozumianej gwarancji, Wykonawca zobowiązany będzie do usuwania, na swój wyłączny koszt, wszelkich wad niepowstałych z winy użytkowników przedmiotu niniejszej umowy. Wady </w:t>
      </w:r>
      <w:r w:rsidR="00220ABB" w:rsidRPr="00C154E0">
        <w:rPr>
          <w:rFonts w:ascii="Cambria" w:hAnsi="Cambria" w:cs="Calibri"/>
          <w:sz w:val="22"/>
          <w:szCs w:val="22"/>
        </w:rPr>
        <w:t xml:space="preserve">będą </w:t>
      </w:r>
      <w:r w:rsidRPr="00C154E0">
        <w:rPr>
          <w:rFonts w:ascii="Cambria" w:hAnsi="Cambria" w:cs="Calibri"/>
          <w:sz w:val="22"/>
          <w:szCs w:val="22"/>
        </w:rPr>
        <w:t>zgłasza</w:t>
      </w:r>
      <w:r w:rsidR="00220ABB" w:rsidRPr="00C154E0">
        <w:rPr>
          <w:rFonts w:ascii="Cambria" w:hAnsi="Cambria" w:cs="Calibri"/>
          <w:sz w:val="22"/>
          <w:szCs w:val="22"/>
        </w:rPr>
        <w:t xml:space="preserve">ne </w:t>
      </w:r>
      <w:r w:rsidRPr="00C154E0">
        <w:rPr>
          <w:rFonts w:ascii="Cambria" w:hAnsi="Cambria" w:cs="Calibri"/>
          <w:sz w:val="22"/>
          <w:szCs w:val="22"/>
        </w:rPr>
        <w:t xml:space="preserve">Wykonawcy za pośrednictwem </w:t>
      </w:r>
      <w:r w:rsidRPr="00C154E0">
        <w:rPr>
          <w:rFonts w:ascii="Cambria" w:hAnsi="Cambria" w:cs="Calibri"/>
          <w:b/>
          <w:bCs/>
          <w:sz w:val="22"/>
          <w:szCs w:val="22"/>
        </w:rPr>
        <w:t>poczty e-mail na adres</w:t>
      </w:r>
      <w:r w:rsidRPr="00C154E0">
        <w:rPr>
          <w:rFonts w:ascii="Cambria" w:hAnsi="Cambria" w:cs="Calibri"/>
          <w:sz w:val="22"/>
          <w:szCs w:val="22"/>
        </w:rPr>
        <w:t xml:space="preserve">: </w:t>
      </w:r>
      <w:r w:rsidR="00C154E0" w:rsidRPr="00C154E0">
        <w:rPr>
          <w:rFonts w:ascii="Cambria" w:hAnsi="Cambria" w:cs="Calibri"/>
          <w:b/>
          <w:iCs/>
          <w:sz w:val="22"/>
          <w:szCs w:val="22"/>
        </w:rPr>
        <w:t>………………………………</w:t>
      </w:r>
      <w:r w:rsidR="00A01576" w:rsidRPr="00C154E0">
        <w:rPr>
          <w:rFonts w:ascii="Cambria" w:hAnsi="Cambria" w:cs="Calibri"/>
          <w:b/>
          <w:iCs/>
          <w:color w:val="0070C0"/>
          <w:sz w:val="22"/>
          <w:szCs w:val="22"/>
        </w:rPr>
        <w:t xml:space="preserve"> </w:t>
      </w:r>
      <w:r w:rsidR="00220ABB" w:rsidRPr="00064601">
        <w:rPr>
          <w:rFonts w:ascii="Cambria" w:hAnsi="Cambria" w:cs="Calibri"/>
          <w:bCs/>
          <w:iCs/>
          <w:sz w:val="22"/>
          <w:szCs w:val="22"/>
        </w:rPr>
        <w:t xml:space="preserve">oraz </w:t>
      </w:r>
      <w:r w:rsidRPr="00064601">
        <w:rPr>
          <w:rFonts w:ascii="Cambria" w:hAnsi="Cambria" w:cs="Calibri"/>
          <w:sz w:val="22"/>
          <w:szCs w:val="22"/>
        </w:rPr>
        <w:t xml:space="preserve">będą usuwane przez niego niezwłocznie, nie </w:t>
      </w:r>
      <w:r w:rsidR="00220ABB" w:rsidRPr="00064601">
        <w:rPr>
          <w:rFonts w:ascii="Cambria" w:hAnsi="Cambria" w:cs="Calibri"/>
          <w:sz w:val="22"/>
          <w:szCs w:val="22"/>
        </w:rPr>
        <w:t>później</w:t>
      </w:r>
      <w:r w:rsidRPr="00064601">
        <w:rPr>
          <w:rFonts w:ascii="Cambria" w:hAnsi="Cambria" w:cs="Calibri"/>
          <w:sz w:val="22"/>
          <w:szCs w:val="22"/>
        </w:rPr>
        <w:t xml:space="preserve"> niż w terminie 14 dni roboczych od momentu dokonania zgłoszenia, przy czym Wykonawca zobowiązuje się do podjęcia działań zmierzających do weryfikacj</w:t>
      </w:r>
      <w:r w:rsidR="00220ABB" w:rsidRPr="00064601">
        <w:rPr>
          <w:rFonts w:ascii="Cambria" w:hAnsi="Cambria" w:cs="Calibri"/>
          <w:sz w:val="22"/>
          <w:szCs w:val="22"/>
        </w:rPr>
        <w:t>i</w:t>
      </w:r>
      <w:r w:rsidRPr="00064601">
        <w:rPr>
          <w:rFonts w:ascii="Cambria" w:hAnsi="Cambria" w:cs="Calibri"/>
          <w:sz w:val="22"/>
          <w:szCs w:val="22"/>
        </w:rPr>
        <w:t xml:space="preserve"> zgłoszonych mu wad w ciągu 48 godzin licząc od momentu dokonanego zgłoszenia. W ciągu 24 godzin od momentu zakończenia przez Wykonawcę weryfikacji zgłoszonych mu wad, ma on obowiązek poinformow</w:t>
      </w:r>
      <w:r w:rsidR="00220ABB" w:rsidRPr="00064601">
        <w:rPr>
          <w:rFonts w:ascii="Cambria" w:hAnsi="Cambria" w:cs="Calibri"/>
          <w:sz w:val="22"/>
          <w:szCs w:val="22"/>
        </w:rPr>
        <w:t>ać</w:t>
      </w:r>
      <w:r w:rsidRPr="00064601">
        <w:rPr>
          <w:rFonts w:ascii="Cambria" w:hAnsi="Cambria" w:cs="Calibri"/>
          <w:sz w:val="22"/>
          <w:szCs w:val="22"/>
        </w:rPr>
        <w:t xml:space="preserve"> Zamawiającego na</w:t>
      </w:r>
      <w:r w:rsidRPr="00064601">
        <w:rPr>
          <w:rFonts w:ascii="Cambria" w:hAnsi="Cambria" w:cs="Calibri"/>
          <w:b/>
          <w:sz w:val="22"/>
          <w:szCs w:val="22"/>
        </w:rPr>
        <w:t xml:space="preserve"> adres</w:t>
      </w:r>
      <w:r w:rsidR="00220ABB" w:rsidRPr="00064601">
        <w:rPr>
          <w:rFonts w:ascii="Cambria" w:hAnsi="Cambria" w:cs="Calibri"/>
          <w:b/>
          <w:sz w:val="22"/>
          <w:szCs w:val="22"/>
        </w:rPr>
        <w:t xml:space="preserve"> e-mail</w:t>
      </w:r>
      <w:r w:rsidRPr="00064601">
        <w:rPr>
          <w:rFonts w:ascii="Cambria" w:hAnsi="Cambria" w:cs="Calibri"/>
          <w:b/>
          <w:sz w:val="22"/>
          <w:szCs w:val="22"/>
        </w:rPr>
        <w:t>:</w:t>
      </w:r>
      <w:r w:rsidR="001307D8" w:rsidRPr="00064601">
        <w:rPr>
          <w:rFonts w:ascii="Cambria" w:hAnsi="Cambria" w:cs="Calibri"/>
          <w:b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  <w:u w:val="single"/>
        </w:rPr>
        <w:t>aparatura@umed.lodz.pl</w:t>
      </w:r>
      <w:r w:rsidRPr="00064601">
        <w:rPr>
          <w:rFonts w:ascii="Cambria" w:hAnsi="Cambria" w:cs="Calibri"/>
          <w:sz w:val="22"/>
          <w:szCs w:val="22"/>
        </w:rPr>
        <w:t xml:space="preserve"> o </w:t>
      </w:r>
      <w:r w:rsidR="00220ABB" w:rsidRPr="00064601">
        <w:rPr>
          <w:rFonts w:ascii="Cambria" w:hAnsi="Cambria" w:cs="Calibri"/>
          <w:sz w:val="22"/>
          <w:szCs w:val="22"/>
        </w:rPr>
        <w:t>przewidywanym terminie</w:t>
      </w:r>
      <w:r w:rsidRPr="00064601">
        <w:rPr>
          <w:rFonts w:ascii="Cambria" w:hAnsi="Cambria" w:cs="Calibri"/>
          <w:sz w:val="22"/>
          <w:szCs w:val="22"/>
        </w:rPr>
        <w:t xml:space="preserve"> usunięcia tych wad. Czas naprawy każdorazowo wydłuża okres gwarancji.</w:t>
      </w:r>
    </w:p>
    <w:p w14:paraId="308E72CB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Wykonawca zobowiązany jest do </w:t>
      </w:r>
      <w:r w:rsidR="00220ABB" w:rsidRPr="00064601">
        <w:rPr>
          <w:rFonts w:ascii="Cambria" w:hAnsi="Cambria" w:cs="Calibri"/>
          <w:sz w:val="22"/>
          <w:szCs w:val="22"/>
        </w:rPr>
        <w:t xml:space="preserve">usunięcia wady </w:t>
      </w:r>
      <w:r w:rsidRPr="00064601">
        <w:rPr>
          <w:rFonts w:ascii="Cambria" w:hAnsi="Cambria" w:cs="Calibri"/>
          <w:sz w:val="22"/>
          <w:szCs w:val="22"/>
        </w:rPr>
        <w:t>w miejscu znajdowania się przedmiotu zamówienia, a w przypadku konieczności realizowania naprawy poza miejscem znajdowania się przedmiotu zamówienia odebrać przedmiot zamówienia na własny koszt z miejsca jego zamontowania, przy czym dopuszcza się wysyłkę na koszt Wykonawcy</w:t>
      </w:r>
      <w:r w:rsidR="00220ABB" w:rsidRPr="00064601">
        <w:rPr>
          <w:rFonts w:ascii="Cambria" w:hAnsi="Cambria" w:cs="Calibri"/>
          <w:sz w:val="22"/>
          <w:szCs w:val="22"/>
        </w:rPr>
        <w:t>,</w:t>
      </w:r>
      <w:r w:rsidRPr="00064601">
        <w:rPr>
          <w:rFonts w:ascii="Cambria" w:hAnsi="Cambria" w:cs="Calibri"/>
          <w:sz w:val="22"/>
          <w:szCs w:val="22"/>
        </w:rPr>
        <w:t xml:space="preserve"> po uprzednim uzgodnieniu przez Strony sposobu jej realizacji.</w:t>
      </w:r>
    </w:p>
    <w:p w14:paraId="63D69343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sytuacji, gdy naprawa potrwa dłużej niż 14 dni roboczych Zamawiając</w:t>
      </w:r>
      <w:r w:rsidR="00220ABB" w:rsidRPr="00064601">
        <w:rPr>
          <w:rFonts w:ascii="Cambria" w:hAnsi="Cambria" w:cs="Calibri"/>
          <w:sz w:val="22"/>
          <w:szCs w:val="22"/>
        </w:rPr>
        <w:t>emu</w:t>
      </w:r>
      <w:r w:rsidRPr="00064601">
        <w:rPr>
          <w:rFonts w:ascii="Cambria" w:hAnsi="Cambria" w:cs="Calibri"/>
          <w:sz w:val="22"/>
          <w:szCs w:val="22"/>
        </w:rPr>
        <w:t xml:space="preserve"> </w:t>
      </w:r>
      <w:r w:rsidR="00220ABB" w:rsidRPr="00064601">
        <w:rPr>
          <w:rFonts w:ascii="Cambria" w:hAnsi="Cambria" w:cs="Calibri"/>
          <w:sz w:val="22"/>
          <w:szCs w:val="22"/>
        </w:rPr>
        <w:t xml:space="preserve">przysługuje urządzenie zastępcze zapewnione przez Wykonawcę, </w:t>
      </w:r>
      <w:r w:rsidRPr="00064601">
        <w:rPr>
          <w:rFonts w:ascii="Cambria" w:hAnsi="Cambria" w:cs="Calibri"/>
          <w:sz w:val="22"/>
          <w:szCs w:val="22"/>
        </w:rPr>
        <w:t>na czas dalszej naprawy. Zapewnienie urządzenia zastępczego następuje na wyłączny koszt Wykonawcy.</w:t>
      </w:r>
    </w:p>
    <w:p w14:paraId="39DC500D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braku możliwości usunięcia wad Zamawiający może:</w:t>
      </w:r>
    </w:p>
    <w:p w14:paraId="53F7CCFA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żądać wymiany przedmiotu zamówienia na nowy, wolny od wad, taki sam lub o takich samych parametrach;</w:t>
      </w:r>
    </w:p>
    <w:p w14:paraId="647F6CE2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żądać obniżenia wynagrodzenia;</w:t>
      </w:r>
    </w:p>
    <w:p w14:paraId="078100AF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odstąpić od umowy.</w:t>
      </w:r>
    </w:p>
    <w:p w14:paraId="7B03E03C" w14:textId="77777777" w:rsidR="00601C1A" w:rsidRPr="00C9563F" w:rsidRDefault="00F0642B" w:rsidP="00601C1A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trike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Okres gwarancji, o którym mowa w ust. 1</w:t>
      </w:r>
      <w:r w:rsidR="002F799D" w:rsidRPr="00064601">
        <w:rPr>
          <w:rFonts w:ascii="Cambria" w:hAnsi="Cambria" w:cs="Calibri"/>
          <w:sz w:val="22"/>
          <w:szCs w:val="22"/>
        </w:rPr>
        <w:t xml:space="preserve">, </w:t>
      </w:r>
      <w:r w:rsidRPr="00064601">
        <w:rPr>
          <w:rFonts w:ascii="Cambria" w:hAnsi="Cambria" w:cs="Calibri"/>
          <w:sz w:val="22"/>
          <w:szCs w:val="22"/>
        </w:rPr>
        <w:t>ulega każdorazowemu przedłużeniu o</w:t>
      </w:r>
      <w:r w:rsidR="00997195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 xml:space="preserve"> okres </w:t>
      </w:r>
      <w:r w:rsidRPr="00C9563F">
        <w:rPr>
          <w:rFonts w:ascii="Cambria" w:hAnsi="Cambria" w:cs="Calibri"/>
          <w:sz w:val="22"/>
          <w:szCs w:val="22"/>
        </w:rPr>
        <w:t>niesprawności przedmiotu umowy</w:t>
      </w:r>
      <w:r w:rsidR="002F799D" w:rsidRPr="00C9563F">
        <w:rPr>
          <w:rFonts w:ascii="Cambria" w:hAnsi="Cambria" w:cs="Calibri"/>
          <w:sz w:val="22"/>
          <w:szCs w:val="22"/>
        </w:rPr>
        <w:t>,</w:t>
      </w:r>
      <w:r w:rsidRPr="00C9563F">
        <w:rPr>
          <w:rFonts w:ascii="Cambria" w:hAnsi="Cambria" w:cs="Calibri"/>
          <w:sz w:val="22"/>
          <w:szCs w:val="22"/>
        </w:rPr>
        <w:t xml:space="preserve"> z zastrzeżeniem, że dotyczy to wyłącznie wad nie powstałych z winy użytkowników przedmiotu niniejszej umowy.</w:t>
      </w:r>
    </w:p>
    <w:p w14:paraId="5EBE5382" w14:textId="77777777" w:rsidR="00601C1A" w:rsidRPr="00C9563F" w:rsidRDefault="00601C1A" w:rsidP="00601C1A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trike/>
          <w:sz w:val="24"/>
          <w:szCs w:val="22"/>
        </w:rPr>
      </w:pPr>
      <w:r w:rsidRPr="00C9563F">
        <w:rPr>
          <w:rFonts w:ascii="Cambria" w:hAnsi="Cambria" w:cs="Tahoma"/>
          <w:sz w:val="22"/>
        </w:rPr>
        <w:t>Udzielenie gwarancji nie wyłącza uprawnień Zamawiającego wynikających z rękojmi za wady rzeczy sprzedanej</w:t>
      </w:r>
    </w:p>
    <w:p w14:paraId="469689DA" w14:textId="77777777" w:rsidR="00A9140A" w:rsidRPr="00064601" w:rsidRDefault="00A9140A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5</w:t>
      </w:r>
    </w:p>
    <w:p w14:paraId="1833520E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Kary umowne</w:t>
      </w:r>
    </w:p>
    <w:p w14:paraId="03DF9F1C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opóźnienia w wykona</w:t>
      </w:r>
      <w:r w:rsidR="00601C1A">
        <w:rPr>
          <w:rFonts w:ascii="Cambria" w:hAnsi="Cambria" w:cs="Calibri"/>
          <w:sz w:val="22"/>
          <w:szCs w:val="22"/>
        </w:rPr>
        <w:t>niu umowy w stosunku do termin</w:t>
      </w:r>
      <w:r w:rsidRPr="00064601">
        <w:rPr>
          <w:rFonts w:ascii="Cambria" w:hAnsi="Cambria" w:cs="Calibri"/>
          <w:sz w:val="22"/>
          <w:szCs w:val="22"/>
        </w:rPr>
        <w:t>, okreś</w:t>
      </w:r>
      <w:r w:rsidR="00601C1A" w:rsidRPr="00C9563F">
        <w:rPr>
          <w:rFonts w:ascii="Cambria" w:hAnsi="Cambria" w:cs="Calibri"/>
          <w:sz w:val="22"/>
          <w:szCs w:val="22"/>
        </w:rPr>
        <w:t>lonego</w:t>
      </w:r>
      <w:r w:rsidR="00F0642B" w:rsidRPr="00C9563F">
        <w:rPr>
          <w:rFonts w:ascii="Cambria" w:hAnsi="Cambria" w:cs="Calibri"/>
          <w:sz w:val="22"/>
          <w:szCs w:val="22"/>
        </w:rPr>
        <w:t xml:space="preserve"> </w:t>
      </w:r>
      <w:r w:rsidR="00F0642B" w:rsidRPr="00064601">
        <w:rPr>
          <w:rFonts w:ascii="Cambria" w:hAnsi="Cambria" w:cs="Calibri"/>
          <w:sz w:val="22"/>
          <w:szCs w:val="22"/>
        </w:rPr>
        <w:t xml:space="preserve">w § 3 ust. 1 </w:t>
      </w:r>
      <w:r w:rsidRPr="00064601">
        <w:rPr>
          <w:rFonts w:ascii="Cambria" w:hAnsi="Cambria" w:cs="Calibri"/>
          <w:sz w:val="22"/>
          <w:szCs w:val="22"/>
        </w:rPr>
        <w:t>Wykonawca zapłaci Zamawiającemu karę umowną w wysokości 0,1% wynagrodzenia brutto, o którym mowa w § 2 ust. 1, liczoną za każdy dzień opóźnienia.</w:t>
      </w:r>
    </w:p>
    <w:p w14:paraId="34E7953E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razie niewykonania lub nienależytego wykonania umowy przez Wykonawcę, innego niż określone w ust. 1, Wykonawca zapłaci Zamawiającemu karę umowną w wysokości 10% wynagrodzenia brutto, o którym mowa w § 2 ust. 1.</w:t>
      </w:r>
    </w:p>
    <w:p w14:paraId="33553B79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odstąpienia od umowy przez którąkolwiek ze Stron z przyczyn leżących po stronie Wykonawcy, Wykonawca zapłaci Zamawiającemu karę umowną w wysokości 10% </w:t>
      </w:r>
      <w:r w:rsidR="002F799D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wynagrodzenia brutto, o którym mowa w § 2 ust. 1.</w:t>
      </w:r>
    </w:p>
    <w:p w14:paraId="67D76387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opóźnienia lub odmowy usunięcia wad stwierdzonych przy odbiorze lub ujawnionych w okresie gwarancji lub rękojmi Zamawiający może, po uprzednim powiadomieniu Wykonawcy, dokonać zastępczego usunięcia wad, którego kosztami obciąży Wykonawcę.</w:t>
      </w:r>
    </w:p>
    <w:p w14:paraId="4D121253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Kary umowne zastrzeżone w niniejszym paragrafie są niezależne od siebie.</w:t>
      </w:r>
    </w:p>
    <w:p w14:paraId="4955E3A7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Zamawiający zastrzega sobie prawo dochodzenia odszkodowania na zasadach ogólnych prawa cywilnego, niezależnie od zastrzeżonych kar umownych.</w:t>
      </w:r>
    </w:p>
    <w:p w14:paraId="7F0B4DEA" w14:textId="77777777" w:rsidR="00896C34" w:rsidRPr="00C9563F" w:rsidRDefault="00A9140A" w:rsidP="00896C34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Odstąpienie od umowy przez którąkolwiek ze Stron nie powoduje uchylenia obowiązku </w:t>
      </w:r>
      <w:r w:rsidRPr="00C9563F">
        <w:rPr>
          <w:rFonts w:ascii="Cambria" w:hAnsi="Cambria" w:cs="Calibri"/>
          <w:sz w:val="22"/>
          <w:szCs w:val="22"/>
        </w:rPr>
        <w:t>zapłaty kar umownych z tytułu zdarzeń zaistniałych w okresie jej obowiązywania</w:t>
      </w:r>
      <w:r w:rsidR="002F799D" w:rsidRPr="00C9563F">
        <w:rPr>
          <w:rFonts w:ascii="Cambria" w:hAnsi="Cambria" w:cs="Calibri"/>
          <w:sz w:val="22"/>
          <w:szCs w:val="22"/>
        </w:rPr>
        <w:t>.</w:t>
      </w:r>
    </w:p>
    <w:p w14:paraId="6FB8F873" w14:textId="77777777" w:rsidR="00896C34" w:rsidRPr="00C9563F" w:rsidRDefault="00896C34" w:rsidP="00896C34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lastRenderedPageBreak/>
        <w:t xml:space="preserve">Za okres trwania czynności odbiorowych tj. od dnia zgłoszenie gotowości do odbioru do dnia jego zakończenia lub dnia przerwania czynności odbiorowych zgodnie z zapisami § 3 umowy kary umowne nie będą naliczane. </w:t>
      </w:r>
    </w:p>
    <w:p w14:paraId="26204A17" w14:textId="77777777" w:rsidR="00A9140A" w:rsidRPr="00064601" w:rsidRDefault="00A9140A" w:rsidP="00A65CA2">
      <w:pPr>
        <w:tabs>
          <w:tab w:val="num" w:pos="36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6</w:t>
      </w:r>
    </w:p>
    <w:p w14:paraId="3FC72700" w14:textId="77777777" w:rsidR="00A9140A" w:rsidRPr="00064601" w:rsidRDefault="00A9140A" w:rsidP="00A65CA2">
      <w:pPr>
        <w:tabs>
          <w:tab w:val="num" w:pos="36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Odstąpienie</w:t>
      </w:r>
    </w:p>
    <w:p w14:paraId="56301240" w14:textId="77777777" w:rsidR="00A9140A" w:rsidRPr="00064601" w:rsidRDefault="00A9140A" w:rsidP="00A65CA2">
      <w:pPr>
        <w:numPr>
          <w:ilvl w:val="0"/>
          <w:numId w:val="5"/>
        </w:numPr>
        <w:tabs>
          <w:tab w:val="clear" w:pos="360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Oprócz </w:t>
      </w:r>
      <w:r w:rsidR="002F799D" w:rsidRPr="00064601">
        <w:rPr>
          <w:rFonts w:ascii="Cambria" w:hAnsi="Cambria" w:cs="Calibri"/>
          <w:sz w:val="22"/>
          <w:szCs w:val="22"/>
        </w:rPr>
        <w:t xml:space="preserve">przypadków </w:t>
      </w:r>
      <w:r w:rsidR="00F0642B" w:rsidRPr="00064601">
        <w:rPr>
          <w:rFonts w:ascii="Cambria" w:hAnsi="Cambria" w:cs="Calibri"/>
          <w:sz w:val="22"/>
          <w:szCs w:val="22"/>
        </w:rPr>
        <w:t xml:space="preserve">wymienionych w Kodeksie </w:t>
      </w:r>
      <w:r w:rsidR="002F799D" w:rsidRPr="00064601">
        <w:rPr>
          <w:rFonts w:ascii="Cambria" w:hAnsi="Cambria" w:cs="Calibri"/>
          <w:sz w:val="22"/>
          <w:szCs w:val="22"/>
        </w:rPr>
        <w:t>c</w:t>
      </w:r>
      <w:r w:rsidRPr="00064601">
        <w:rPr>
          <w:rFonts w:ascii="Cambria" w:hAnsi="Cambria" w:cs="Calibri"/>
          <w:sz w:val="22"/>
          <w:szCs w:val="22"/>
        </w:rPr>
        <w:t>ywilnym Zamawiającemu przysługuje prawo do odstąpienia od umowy w całości lub w części w sytuacji:</w:t>
      </w:r>
    </w:p>
    <w:p w14:paraId="0D3906A2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zaistnienia istotnej zmiany okoliczności powodującej, że wykonanie umowy nie leży w interesie publicznym, czego nie można było przewidzieć w chwili zawarcia umowy; </w:t>
      </w:r>
    </w:p>
    <w:p w14:paraId="5FC01F1C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opóźnienia z rozpoczęciem lub wykonaniem przedmiotu umowy w taki sposób, że nie jest prawdopodobne wykonanie przedmiotu umowy w ustalonym terminie;</w:t>
      </w:r>
    </w:p>
    <w:p w14:paraId="68766018" w14:textId="77777777" w:rsidR="00F0642B" w:rsidRPr="00064601" w:rsidRDefault="00F0642B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niedotrzymania przez Wykonawcę ustalonej jakości dostarczonego urządzenia;</w:t>
      </w:r>
    </w:p>
    <w:p w14:paraId="20515A47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utraty przez Zamawiającego źródła finansowania zamówienia w całości lub części, a także w przypadku przesunięcia źródeł finansowania zamówienia.</w:t>
      </w:r>
    </w:p>
    <w:p w14:paraId="6C011C4C" w14:textId="77777777" w:rsidR="00A9140A" w:rsidRPr="00064601" w:rsidRDefault="00A9140A" w:rsidP="00A65CA2">
      <w:pPr>
        <w:numPr>
          <w:ilvl w:val="0"/>
          <w:numId w:val="6"/>
        </w:numPr>
        <w:tabs>
          <w:tab w:val="num" w:pos="709"/>
        </w:tabs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Ilekroć w umowie mowa jest o prawie odstąpienia od umowy, z uprawnienia tego można skorzystać w terminie 30 dni od powzięcia wiadomości o zdarzeniach stanowiących podstawę odstąpienia, odstąpienie powinno nastąpić w formie pisemnej pod rygorem nieważności takiego oświadczenia. </w:t>
      </w:r>
    </w:p>
    <w:p w14:paraId="01A78CE5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7</w:t>
      </w:r>
    </w:p>
    <w:p w14:paraId="13D4D548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Zmiany umowy</w:t>
      </w:r>
    </w:p>
    <w:p w14:paraId="6706E573" w14:textId="77777777" w:rsidR="00A9140A" w:rsidRPr="00064601" w:rsidRDefault="00A9140A" w:rsidP="00A65CA2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Zamawiający przewiduje, w celu należytego wykonania przedmiotu umowy, możliwość zmiany jej postanowień w stosunku do treści oferty Wykonawcy, w tym zmianę terminu wykonania przedmiotu umowy określonego w § 3, w szczególności w wypadku spełnienia jednego z następujących warunków:</w:t>
      </w:r>
    </w:p>
    <w:p w14:paraId="0E9D5E42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w sytuacji  zaistnienia siły wyższej;</w:t>
      </w:r>
    </w:p>
    <w:p w14:paraId="4635D44E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gdy konieczność zmiany jest spowodowana zaistnieniem niezawinionych przez Wykonawcę okoliczności, których, przy dołożeniu należytej staranności, nie można było przewidzieć w chwili zawarcia umowy;</w:t>
      </w:r>
    </w:p>
    <w:p w14:paraId="1A1E955F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utraty przez Zamawiającego źródła finansowania zamówienia w całości lub części, a także w przypadku przesunięcia źródeł finansowania zamówienia;</w:t>
      </w:r>
    </w:p>
    <w:p w14:paraId="2255199B" w14:textId="77777777" w:rsidR="00F0642B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zmiany usta</w:t>
      </w:r>
      <w:r w:rsidR="00F0642B" w:rsidRPr="00064601">
        <w:rPr>
          <w:rFonts w:ascii="Cambria" w:hAnsi="Cambria" w:cs="Calibri"/>
          <w:bCs/>
          <w:sz w:val="22"/>
          <w:szCs w:val="22"/>
        </w:rPr>
        <w:t>wowej stawki podatku VAT;</w:t>
      </w:r>
    </w:p>
    <w:p w14:paraId="35C41CB6" w14:textId="77777777" w:rsidR="00F0642B" w:rsidRPr="00064601" w:rsidRDefault="00F0642B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w sytuacji gdy dostarczenie przedmiotu umowy zgodnie ze złożoną ofertą nie będzie możliwe z przyczyn obiektywnych w postaci wycofania przez producenta danego modelu towaru, w jego miejsce Wykonawca dostarczy towar tożsamy spełniający warunki, o parametrach nie gorszych niż model wskazany w ofercie. Wykonawca zobowiązany jest do dostarczenia najpóźniej przy zawieraniu aneksu dokumentów dla nowego modelu, tożsamych jak dokumenty wymagane na etapie złożenia oferty, zawarcia umowy i złożone dla zaoferowanego modelu na etapie składania ofert</w:t>
      </w:r>
      <w:r w:rsidR="004A5AB8" w:rsidRPr="00064601">
        <w:rPr>
          <w:rFonts w:ascii="Cambria" w:hAnsi="Cambria" w:cs="Calibri"/>
          <w:bCs/>
          <w:sz w:val="22"/>
          <w:szCs w:val="22"/>
        </w:rPr>
        <w:t>.</w:t>
      </w:r>
    </w:p>
    <w:p w14:paraId="3F8E3DF2" w14:textId="77777777" w:rsidR="00A9140A" w:rsidRPr="00064601" w:rsidRDefault="00A9140A" w:rsidP="0031039D">
      <w:pPr>
        <w:numPr>
          <w:ilvl w:val="0"/>
          <w:numId w:val="7"/>
        </w:numPr>
        <w:tabs>
          <w:tab w:val="clear" w:pos="360"/>
          <w:tab w:val="num" w:pos="0"/>
        </w:tabs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Wystąpienie którejkolwiek z wymienionych w ust. 1 powyżej okoliczności nie stanowi bezwzględnego zobowiązania Zamawiającego do dokonania takich zmian, ani nie może stanowić podstawy</w:t>
      </w:r>
      <w:r w:rsidRPr="00064601">
        <w:rPr>
          <w:rFonts w:ascii="Cambria" w:hAnsi="Cambria" w:cs="Calibri"/>
          <w:bCs/>
          <w:i/>
          <w:iCs/>
          <w:sz w:val="22"/>
          <w:szCs w:val="22"/>
        </w:rPr>
        <w:t xml:space="preserve"> </w:t>
      </w:r>
      <w:r w:rsidRPr="00064601">
        <w:rPr>
          <w:rFonts w:ascii="Cambria" w:hAnsi="Cambria" w:cs="Calibri"/>
          <w:bCs/>
          <w:sz w:val="22"/>
          <w:szCs w:val="22"/>
        </w:rPr>
        <w:t>roszczeń Wykonawcy do ich dokonania.</w:t>
      </w:r>
    </w:p>
    <w:p w14:paraId="4EEB3FDC" w14:textId="77777777" w:rsidR="00A9140A" w:rsidRPr="00064601" w:rsidRDefault="00A9140A" w:rsidP="0031039D">
      <w:pPr>
        <w:numPr>
          <w:ilvl w:val="0"/>
          <w:numId w:val="7"/>
        </w:numPr>
        <w:tabs>
          <w:tab w:val="clear" w:pos="360"/>
          <w:tab w:val="num" w:pos="0"/>
        </w:tabs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Ewentualna zmiana umowy nastąpi z uwzględnieniem wpływu, jaki wywiera wystąpienie okoliczności uzasadniającej modyfikację na dotychczasowy kształt zobowiązania umownego.</w:t>
      </w:r>
    </w:p>
    <w:p w14:paraId="31FDB7AF" w14:textId="77777777" w:rsidR="003809C3" w:rsidRPr="00064601" w:rsidRDefault="003809C3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6D7C8977" w14:textId="77777777" w:rsidR="003B07E2" w:rsidRPr="00064601" w:rsidRDefault="003B07E2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bCs/>
          <w:sz w:val="22"/>
          <w:szCs w:val="22"/>
        </w:rPr>
        <w:t>§ 8</w:t>
      </w:r>
    </w:p>
    <w:p w14:paraId="5DB292B7" w14:textId="77777777" w:rsidR="003B07E2" w:rsidRPr="00064601" w:rsidRDefault="003B07E2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bCs/>
          <w:sz w:val="22"/>
          <w:szCs w:val="22"/>
        </w:rPr>
        <w:t xml:space="preserve">Przetwarzanie danych osobowych </w:t>
      </w:r>
    </w:p>
    <w:p w14:paraId="26B35352" w14:textId="77777777" w:rsidR="00865B07" w:rsidRPr="00865B07" w:rsidRDefault="00865B07" w:rsidP="00865B07">
      <w:pPr>
        <w:tabs>
          <w:tab w:val="left" w:pos="851"/>
        </w:tabs>
        <w:spacing w:line="276" w:lineRule="auto"/>
        <w:jc w:val="both"/>
        <w:rPr>
          <w:rStyle w:val="Brak"/>
          <w:rFonts w:ascii="Cambria" w:eastAsia="Calibri" w:hAnsi="Cambria" w:cs="Calibri"/>
          <w:sz w:val="22"/>
          <w:szCs w:val="22"/>
        </w:rPr>
      </w:pPr>
      <w:r w:rsidRPr="00865B07">
        <w:rPr>
          <w:rStyle w:val="Brak"/>
          <w:rFonts w:ascii="Cambria" w:eastAsia="Calibri" w:hAnsi="Cambria" w:cs="Calibri"/>
          <w:sz w:val="22"/>
          <w:szCs w:val="22"/>
        </w:rPr>
        <w:lastRenderedPageBreak/>
        <w:t>Na podstawie art. 13 ust. 1 i ust. 2 oraz art. 14 ust. 1 i ust. 2 rozporządzenia Parlamentu Europejskiego i Rady (UE) 2016/679 z dnia 27 kwietnia 2016 r. w sprawie ochrony osób fizycznych w związku z przetwarzaniem danych osobowych i w sprawie swobodnego przepływu takich danych oraz uchylenia dyrektywy 95/46/WE (RODO), Uniwersytet Medyczny w Łodzi informuje, że:</w:t>
      </w:r>
    </w:p>
    <w:p w14:paraId="4890264A" w14:textId="27EC081D" w:rsidR="00865B07" w:rsidRPr="00865B07" w:rsidRDefault="00865B07" w:rsidP="000E0FD9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t xml:space="preserve">Administratorem Państwa danych osobowych jest Uniwersytet Medyczny w Łodzi, Al. Kościuszki 4, kod pocztowy: 90-419 Łódź, tel.: 42 272 58 03, NIP: 725 18 43 739, REGON: 473 073 308. </w:t>
      </w:r>
      <w:r w:rsidRPr="00865B07">
        <w:rPr>
          <w:rFonts w:ascii="Cambria" w:eastAsia="Arial Unicode MS" w:hAnsi="Cambria" w:cs="Calibri"/>
          <w:sz w:val="22"/>
          <w:szCs w:val="22"/>
        </w:rPr>
        <w:t xml:space="preserve">Kontakt z Administratorem jest możliwy za pośrednictwem danych teleadresowych oraz poprzez skrzynkę elektroniczną pod adresem: </w:t>
      </w:r>
      <w:r w:rsidR="000E0FD9" w:rsidRPr="000E0FD9">
        <w:rPr>
          <w:rFonts w:ascii="Cambria" w:eastAsia="Arial Unicode MS" w:hAnsi="Cambria" w:cs="Calibri"/>
          <w:sz w:val="22"/>
          <w:szCs w:val="22"/>
        </w:rPr>
        <w:t>rektor@umed.lodz.pl</w:t>
      </w:r>
      <w:r w:rsidR="000E0FD9">
        <w:rPr>
          <w:rFonts w:ascii="Cambria" w:eastAsia="Arial Unicode MS" w:hAnsi="Cambria" w:cs="Calibri"/>
          <w:sz w:val="22"/>
          <w:szCs w:val="22"/>
        </w:rPr>
        <w:t>.</w:t>
      </w:r>
    </w:p>
    <w:p w14:paraId="5D19B2E2" w14:textId="77777777" w:rsidR="00865B07" w:rsidRPr="00C154E0" w:rsidRDefault="00865B07" w:rsidP="00865B07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t xml:space="preserve">Kontakt z Inspektorem Ochrony Danych jest możliwy za pośrednictwem adresu mailowego: </w:t>
      </w:r>
      <w:r w:rsidRPr="00C154E0">
        <w:rPr>
          <w:rStyle w:val="Hyperlink1"/>
          <w:rFonts w:ascii="Cambria" w:eastAsia="Calibri" w:hAnsi="Cambria" w:cs="Calibri"/>
          <w:color w:val="auto"/>
          <w:sz w:val="22"/>
          <w:szCs w:val="22"/>
          <w:u w:val="none"/>
        </w:rPr>
        <w:t>iod@umed.lodz.pl</w:t>
      </w:r>
      <w:r w:rsidRPr="00C154E0">
        <w:rPr>
          <w:rFonts w:ascii="Cambria" w:eastAsia="Calibri" w:hAnsi="Cambria" w:cs="Calibri"/>
          <w:sz w:val="22"/>
          <w:szCs w:val="22"/>
        </w:rPr>
        <w:t>.</w:t>
      </w:r>
    </w:p>
    <w:p w14:paraId="3DF06550" w14:textId="77777777" w:rsid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865B07">
        <w:rPr>
          <w:rStyle w:val="Brak"/>
          <w:rFonts w:ascii="Cambria" w:eastAsia="Calibri" w:hAnsi="Cambria" w:cs="Calibri"/>
          <w:sz w:val="22"/>
          <w:szCs w:val="22"/>
        </w:rPr>
        <w:t xml:space="preserve">Państwa dane osobowe będą przetwarzane </w:t>
      </w:r>
      <w:r w:rsidRPr="00865B07">
        <w:rPr>
          <w:rFonts w:ascii="Cambria" w:hAnsi="Cambria" w:cs="Calibri"/>
          <w:sz w:val="22"/>
          <w:szCs w:val="22"/>
        </w:rPr>
        <w:t xml:space="preserve">w celu podpisania i realizacji umowy (art. 6 ust. 1 lit. b) RODO). Podstawą prawną przetwarzania danych osób niebędących stroną umowy, których dane przetwarzane są na potrzeby podpisania i realizacji umowy jest prawnie uzasadniony interes Administratora (art. 6 ust. 1 lit. f) RODO) – kontakt w sprawie wykonania umowy. Dane w/w osób mogą być przetwarzane dla ewentualnego dochodzenia lub odpierania roszczeń wynikających z umowy (art. 6 ust. 1 lit. f) RODO). Dane osobowe będą również przetwarzane w związku z wypełnieniem obowiązków prawnych nałożonych na Administratora, w szczególności prawa podatkowego, sprawozdawczości finansowej (art. 6 ust. 1 lit. c) RODO). </w:t>
      </w:r>
    </w:p>
    <w:p w14:paraId="4A6B8667" w14:textId="77777777" w:rsid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 w:cs="Calibri"/>
          <w:sz w:val="22"/>
          <w:szCs w:val="22"/>
        </w:rPr>
        <w:t xml:space="preserve">Podanie przez Państwa danych osobowych jest dobrowolne, jednak ich podanie jest niezbędne do podpisania i realizacji umowy. Jeżeli Państwa dane osobowe nie zostały nam przekazane bezpośrednio przez Państwa, to zostały one przekazane do nas przez podmiot współpracujący lub zamierzający współpracować z Uniwersytetem Medycznym w Łodzi i stanowią, w zależności od rodzaju współpracy, dane niezbędne do reprezentacji kontrahenta, dane kontaktowe, dane zawarte w posiadanych przez Państwa dokumentach potwierdzających uprawnienia lub doświadczenie. </w:t>
      </w:r>
    </w:p>
    <w:p w14:paraId="1A0FFD2E" w14:textId="77777777" w:rsidR="00865B07" w:rsidRP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 w:cs="Calibri"/>
          <w:sz w:val="22"/>
          <w:szCs w:val="22"/>
        </w:rPr>
        <w:t>Zakres przetwarzanych danych osobowych może obejmować w zależności od pełnionej funkcji i zakresu współpracy takie dane, jak: imię i nazwisko, stanowisko, pełniona funkcja, nr telefonu służbowego, służbowy adres poczty elektronicznej, nazwa firmy i adres do korespondencji, informacje o posiadanych uprawnieniach i kwalifikacjach</w:t>
      </w:r>
      <w:r w:rsidR="00FD581D" w:rsidRPr="00FD581D">
        <w:rPr>
          <w:rFonts w:ascii="Cambria" w:hAnsi="Cambria" w:cs="Calibri"/>
          <w:sz w:val="22"/>
          <w:szCs w:val="22"/>
        </w:rPr>
        <w:t xml:space="preserve">, </w:t>
      </w:r>
      <w:r w:rsidR="00FD581D" w:rsidRPr="00FD581D">
        <w:rPr>
          <w:rFonts w:ascii="Cambria" w:hAnsi="Cambria"/>
          <w:sz w:val="22"/>
          <w:szCs w:val="22"/>
        </w:rPr>
        <w:t>informacje o niekaralności (w przypadku osób wskazanych ustawą z dnia 13 maja 2016 r. o przeciwdziałaniu zagrożeniom przestępczości na tle seksualnym i ochronie małoletnich).</w:t>
      </w:r>
    </w:p>
    <w:p w14:paraId="7270866E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 xml:space="preserve">Państwa dane osobowe będą przetwarzane przez okres konieczny do realizacji Umowy, przez okres wynikający z obowiązujących przepisów prawa, m.in. przepisów podatkowych oraz sprawozdawczości finansowej – 5 lat – licząc od początku roku następującego po roku obrotowym. Mogą być także przechowywane w związku z obroną roszczeń. </w:t>
      </w:r>
    </w:p>
    <w:p w14:paraId="61E2170E" w14:textId="77777777" w:rsidR="00865B07" w:rsidRPr="00865B07" w:rsidRDefault="00865B07" w:rsidP="00865B07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t>Państwa dane osobowe mogą być ujawniane wyłącznie osobom upoważnionym u administratora do przetwarzania danych osobowych, podmiotom przetwarzającym na mocy umowy powierzenia oraz innym podmiotom upoważnionym na podstawie przepisów prawa.</w:t>
      </w:r>
    </w:p>
    <w:p w14:paraId="399B5FE9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Państwa dane osobowe nie będą przekazywane do państwa trzeciego lub organizacji międzynarodowej.</w:t>
      </w:r>
    </w:p>
    <w:p w14:paraId="18BB2FBC" w14:textId="77777777" w:rsidR="00865B07" w:rsidRPr="00865B07" w:rsidRDefault="00865B07" w:rsidP="00865B07">
      <w:pPr>
        <w:pStyle w:val="Akapitzlist"/>
        <w:numPr>
          <w:ilvl w:val="0"/>
          <w:numId w:val="49"/>
        </w:numP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W trakcie przetwarzania danych na potrzeby realizacji umowy nie dochodzi do zautomatyzowanego podejmowania decyzji ani do profilowania.</w:t>
      </w:r>
    </w:p>
    <w:p w14:paraId="6022FAB7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Przysługuje Państwu prawo dostępu do treści swoich danych, ich sprostowania, usunięcia, ograniczenia przetwarzania danych, a także prawo wniesienia sprzeciwu wobec przetwarzania danych osobowych i prawo do przenoszenia danych.</w:t>
      </w:r>
    </w:p>
    <w:p w14:paraId="38F919E5" w14:textId="77777777" w:rsidR="00865B07" w:rsidRPr="00865B07" w:rsidRDefault="00865B07" w:rsidP="00C154E0">
      <w:pPr>
        <w:numPr>
          <w:ilvl w:val="0"/>
          <w:numId w:val="49"/>
        </w:numPr>
        <w:spacing w:line="276" w:lineRule="auto"/>
        <w:jc w:val="both"/>
        <w:rPr>
          <w:rFonts w:ascii="Cambria" w:eastAsia="Arial" w:hAnsi="Cambria" w:cs="Calibri"/>
          <w:bCs/>
          <w:i/>
          <w:iCs/>
          <w:color w:val="000000"/>
          <w:sz w:val="22"/>
          <w:szCs w:val="22"/>
        </w:rPr>
      </w:pPr>
      <w:r w:rsidRPr="00865B07">
        <w:rPr>
          <w:rFonts w:ascii="Cambria" w:eastAsia="Arial Unicode MS" w:hAnsi="Cambria" w:cs="Calibri"/>
          <w:sz w:val="22"/>
          <w:szCs w:val="22"/>
        </w:rPr>
        <w:t xml:space="preserve">W przypadku wątpliwości związanych z przetwarzaniem danych osobowych każda osoba może zwrócić się do Administratora z prośbą o udzielenie informacji. </w:t>
      </w:r>
    </w:p>
    <w:p w14:paraId="476330BF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Niezależnie od powyższego posiadają Państwo prawo wniesienia skargi do organu nadzorczego – Prezesa Urzędu Ochrony Danych Osobowych, w przypadku, gdy Państwo uznacie, że Uniwersytet Medyczny w Łodzi przetwarza Państwa dane osobowe w sposób niezgodny z przepisami RODO.</w:t>
      </w:r>
    </w:p>
    <w:p w14:paraId="4351DEF6" w14:textId="77777777" w:rsidR="00E358E7" w:rsidRDefault="00E358E7" w:rsidP="00B10C3D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36E35976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 xml:space="preserve">§ </w:t>
      </w:r>
      <w:r w:rsidR="002A0C02" w:rsidRPr="00064601">
        <w:rPr>
          <w:rFonts w:ascii="Cambria" w:hAnsi="Cambria" w:cs="Calibri"/>
          <w:b/>
          <w:sz w:val="22"/>
          <w:szCs w:val="22"/>
        </w:rPr>
        <w:t>9</w:t>
      </w:r>
      <w:r w:rsidRPr="00064601">
        <w:rPr>
          <w:rFonts w:ascii="Cambria" w:hAnsi="Cambria" w:cs="Calibri"/>
          <w:b/>
          <w:sz w:val="22"/>
          <w:szCs w:val="22"/>
        </w:rPr>
        <w:t xml:space="preserve"> </w:t>
      </w:r>
    </w:p>
    <w:p w14:paraId="4AEBD264" w14:textId="77777777" w:rsidR="00A9140A" w:rsidRPr="00064601" w:rsidRDefault="00A9140A" w:rsidP="00FD581D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Postanowienia końcowe</w:t>
      </w:r>
    </w:p>
    <w:p w14:paraId="53F32DF4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Wszelkie zmiany i uzupełnienia niniejszej umowy wymagają formy pisemnej pod rygorem nieważności.</w:t>
      </w:r>
    </w:p>
    <w:p w14:paraId="3336CB80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Ilekroć umowa lub aneksy do niej przewidują formę pisemną, Strony uznają, że - o ile umowa nie stanowi inaczej - dla oświadczeń i zawiadomień dokonywanych przez Strony, a wynikających z postanowień Umowy lub związanych z jej zawarciem, wykonywaniem lub rozwiązaniem formą równoważną jest forma elektroniczna opatrzona kwalifikowanym podpisem elektronicznym, zgodnie z art. 78</w:t>
      </w:r>
      <w:r w:rsidRPr="00C154E0">
        <w:rPr>
          <w:rFonts w:ascii="Cambria" w:hAnsi="Cambria" w:cs="Calibri"/>
          <w:sz w:val="22"/>
          <w:szCs w:val="22"/>
          <w:vertAlign w:val="superscript"/>
        </w:rPr>
        <w:t>1</w:t>
      </w:r>
      <w:r w:rsidRPr="00C154E0">
        <w:rPr>
          <w:rFonts w:ascii="Cambria" w:hAnsi="Cambria" w:cs="Calibri"/>
          <w:sz w:val="22"/>
          <w:szCs w:val="22"/>
        </w:rPr>
        <w:t xml:space="preserve"> § 1 i § 2 Kodeksu cywilnego.</w:t>
      </w:r>
    </w:p>
    <w:p w14:paraId="5829A984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 przypadku rozbieżności pomiędzy postanowieniami umowy, a treścią Załączników i innych dokumentów stanowiących integralną część Umowy lub wytworzonych przez Strony, pierwszeństwo mają postanowienia umowne.</w:t>
      </w:r>
    </w:p>
    <w:p w14:paraId="515919C0" w14:textId="77777777" w:rsidR="00C154E0" w:rsidRPr="00C154E0" w:rsidRDefault="00C154E0" w:rsidP="00FD581D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Cambria" w:hAnsi="Cambria" w:cs="Calibri"/>
          <w:strike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Wszelkie spory powstałe w związku z zawarciem i realizacją niniejszej umowy będą rozstrzygane przez sąd powszechny właściwy dla siedziby Zamawiającego.</w:t>
      </w:r>
    </w:p>
    <w:p w14:paraId="623DAAB2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Wykonawca nie może, bez uprzedniej zgody Zamawiającego udzielonej na piśmie pod rygorem nieważności, dokonać przelewu praw ani obowiązków wynikających z niniejszej umowy.</w:t>
      </w:r>
    </w:p>
    <w:p w14:paraId="72CA6798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 sprawach nieuregulowanych w niniejszej umowie będą miały zastosowanie przepisy Kodeksu cywilnego.</w:t>
      </w:r>
    </w:p>
    <w:p w14:paraId="59F538DD" w14:textId="77777777" w:rsid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Umowę sporządza się w dwóch egzemplarzach, po jednym dla każdej ze Stron.</w:t>
      </w:r>
    </w:p>
    <w:p w14:paraId="2F935FDC" w14:textId="77777777" w:rsidR="00C154E0" w:rsidRPr="00FD581D" w:rsidRDefault="00910ABB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/>
          <w:sz w:val="22"/>
        </w:rPr>
        <w:t>Umowa zostaje zawarta z dniem złożenia ostatniego podpisu przez stronę umowy.</w:t>
      </w:r>
    </w:p>
    <w:p w14:paraId="43D15223" w14:textId="77777777" w:rsidR="009B1140" w:rsidRPr="00064601" w:rsidRDefault="009B1140" w:rsidP="00FD581D">
      <w:pPr>
        <w:tabs>
          <w:tab w:val="left" w:pos="7110"/>
          <w:tab w:val="right" w:pos="9783"/>
        </w:tabs>
        <w:spacing w:line="276" w:lineRule="auto"/>
        <w:ind w:left="426" w:hanging="426"/>
        <w:rPr>
          <w:rFonts w:ascii="Cambria" w:hAnsi="Cambria" w:cs="Calibri"/>
          <w:b/>
          <w:sz w:val="22"/>
          <w:szCs w:val="22"/>
        </w:rPr>
      </w:pPr>
    </w:p>
    <w:p w14:paraId="5048F30A" w14:textId="77777777" w:rsidR="004634FC" w:rsidRPr="00064601" w:rsidRDefault="004634FC" w:rsidP="00FD581D">
      <w:pPr>
        <w:tabs>
          <w:tab w:val="left" w:pos="7110"/>
          <w:tab w:val="right" w:pos="9783"/>
        </w:tabs>
        <w:spacing w:line="276" w:lineRule="auto"/>
        <w:ind w:left="426" w:hanging="426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Załącznik</w:t>
      </w:r>
      <w:r w:rsidR="00F27CF1" w:rsidRPr="00064601">
        <w:rPr>
          <w:rFonts w:ascii="Cambria" w:hAnsi="Cambria" w:cs="Calibri"/>
          <w:bCs/>
          <w:sz w:val="22"/>
          <w:szCs w:val="22"/>
        </w:rPr>
        <w:t>i</w:t>
      </w:r>
      <w:r w:rsidRPr="00064601">
        <w:rPr>
          <w:rFonts w:ascii="Cambria" w:hAnsi="Cambria" w:cs="Calibri"/>
          <w:bCs/>
          <w:sz w:val="22"/>
          <w:szCs w:val="22"/>
        </w:rPr>
        <w:t>:</w:t>
      </w:r>
    </w:p>
    <w:p w14:paraId="19A096CF" w14:textId="77777777" w:rsidR="00C86E2E" w:rsidRPr="00064601" w:rsidRDefault="00C86E2E" w:rsidP="00A65CA2">
      <w:pPr>
        <w:tabs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1.</w:t>
      </w:r>
      <w:r w:rsidR="00E47789" w:rsidRPr="00064601">
        <w:rPr>
          <w:rFonts w:ascii="Cambria" w:hAnsi="Cambria" w:cs="Calibri"/>
          <w:bCs/>
          <w:sz w:val="22"/>
          <w:szCs w:val="22"/>
        </w:rPr>
        <w:t>oferta z dnia</w:t>
      </w:r>
      <w:r w:rsidR="00A01576" w:rsidRPr="00064601">
        <w:rPr>
          <w:rFonts w:ascii="Cambria" w:hAnsi="Cambria" w:cs="Calibri"/>
          <w:bCs/>
          <w:i/>
          <w:color w:val="0070C0"/>
          <w:sz w:val="22"/>
          <w:szCs w:val="22"/>
        </w:rPr>
        <w:t xml:space="preserve"> </w:t>
      </w:r>
      <w:r w:rsidR="00C154E0" w:rsidRPr="00C154E0">
        <w:rPr>
          <w:rFonts w:ascii="Cambria" w:hAnsi="Cambria" w:cs="Calibri"/>
          <w:bCs/>
          <w:iCs/>
          <w:sz w:val="22"/>
          <w:szCs w:val="22"/>
        </w:rPr>
        <w:t>……………</w:t>
      </w:r>
    </w:p>
    <w:p w14:paraId="40C64450" w14:textId="77777777" w:rsidR="00C86E2E" w:rsidRPr="00064601" w:rsidRDefault="00C86E2E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 xml:space="preserve">2. </w:t>
      </w:r>
      <w:r w:rsidR="00E47789" w:rsidRPr="00064601">
        <w:rPr>
          <w:rFonts w:ascii="Cambria" w:hAnsi="Cambria" w:cs="Calibri"/>
          <w:bCs/>
          <w:sz w:val="22"/>
          <w:szCs w:val="22"/>
        </w:rPr>
        <w:t>paszport techniczny</w:t>
      </w:r>
    </w:p>
    <w:p w14:paraId="113784FC" w14:textId="77777777" w:rsidR="00FA507C" w:rsidRPr="00064601" w:rsidRDefault="00FA507C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 xml:space="preserve">3. </w:t>
      </w:r>
      <w:r w:rsidR="00D86ABD" w:rsidRPr="00064601">
        <w:rPr>
          <w:rFonts w:ascii="Cambria" w:hAnsi="Cambria" w:cs="Calibri"/>
          <w:bCs/>
          <w:sz w:val="22"/>
          <w:szCs w:val="22"/>
        </w:rPr>
        <w:t xml:space="preserve">wzór </w:t>
      </w:r>
      <w:r w:rsidRPr="00064601">
        <w:rPr>
          <w:rFonts w:ascii="Cambria" w:hAnsi="Cambria" w:cs="Calibri"/>
          <w:bCs/>
          <w:sz w:val="22"/>
          <w:szCs w:val="22"/>
        </w:rPr>
        <w:t>protok</w:t>
      </w:r>
      <w:r w:rsidR="00D86ABD" w:rsidRPr="00064601">
        <w:rPr>
          <w:rFonts w:ascii="Cambria" w:hAnsi="Cambria" w:cs="Calibri"/>
          <w:bCs/>
          <w:sz w:val="22"/>
          <w:szCs w:val="22"/>
        </w:rPr>
        <w:t>o</w:t>
      </w:r>
      <w:r w:rsidRPr="00064601">
        <w:rPr>
          <w:rFonts w:ascii="Cambria" w:hAnsi="Cambria" w:cs="Calibri"/>
          <w:bCs/>
          <w:sz w:val="22"/>
          <w:szCs w:val="22"/>
        </w:rPr>
        <w:t>ł</w:t>
      </w:r>
      <w:r w:rsidR="00D86ABD" w:rsidRPr="00064601">
        <w:rPr>
          <w:rFonts w:ascii="Cambria" w:hAnsi="Cambria" w:cs="Calibri"/>
          <w:bCs/>
          <w:sz w:val="22"/>
          <w:szCs w:val="22"/>
        </w:rPr>
        <w:t>u</w:t>
      </w:r>
      <w:r w:rsidRPr="00064601">
        <w:rPr>
          <w:rFonts w:ascii="Cambria" w:hAnsi="Cambria" w:cs="Calibri"/>
          <w:bCs/>
          <w:sz w:val="22"/>
          <w:szCs w:val="22"/>
        </w:rPr>
        <w:t xml:space="preserve"> zdawczo-odbiorcz</w:t>
      </w:r>
      <w:r w:rsidR="00D86ABD" w:rsidRPr="00064601">
        <w:rPr>
          <w:rFonts w:ascii="Cambria" w:hAnsi="Cambria" w:cs="Calibri"/>
          <w:bCs/>
          <w:sz w:val="22"/>
          <w:szCs w:val="22"/>
        </w:rPr>
        <w:t>ego</w:t>
      </w:r>
    </w:p>
    <w:p w14:paraId="19F57BCF" w14:textId="77777777" w:rsidR="00C86E2E" w:rsidRPr="00064601" w:rsidRDefault="00C86E2E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/>
          <w:color w:val="FF0000"/>
          <w:sz w:val="22"/>
          <w:szCs w:val="22"/>
        </w:rPr>
      </w:pPr>
    </w:p>
    <w:p w14:paraId="799B79E1" w14:textId="77777777" w:rsidR="003D670D" w:rsidRPr="00064601" w:rsidRDefault="003D670D" w:rsidP="00A65CA2">
      <w:pPr>
        <w:tabs>
          <w:tab w:val="left" w:pos="6660"/>
          <w:tab w:val="right" w:pos="9783"/>
        </w:tabs>
        <w:spacing w:line="276" w:lineRule="auto"/>
        <w:jc w:val="center"/>
        <w:outlineLvl w:val="0"/>
        <w:rPr>
          <w:rFonts w:ascii="Cambria" w:hAnsi="Cambria" w:cs="Calibri"/>
          <w:b/>
          <w:sz w:val="22"/>
          <w:szCs w:val="22"/>
        </w:rPr>
      </w:pPr>
    </w:p>
    <w:p w14:paraId="5C9FAA18" w14:textId="77777777" w:rsidR="00D86ABD" w:rsidRPr="00064601" w:rsidRDefault="00D86ABD" w:rsidP="00A65CA2">
      <w:pPr>
        <w:tabs>
          <w:tab w:val="left" w:pos="345"/>
          <w:tab w:val="right" w:pos="9783"/>
        </w:tabs>
        <w:rPr>
          <w:rFonts w:ascii="Cambria" w:hAnsi="Cambria" w:cs="Calibri"/>
          <w:b/>
          <w:bCs/>
          <w:color w:val="000000"/>
          <w:sz w:val="22"/>
          <w:szCs w:val="22"/>
        </w:rPr>
      </w:pPr>
      <w:r w:rsidRPr="00064601">
        <w:rPr>
          <w:rFonts w:ascii="Cambria" w:hAnsi="Cambria" w:cs="Calibri"/>
          <w:b/>
          <w:bCs/>
          <w:color w:val="000000"/>
          <w:sz w:val="22"/>
          <w:szCs w:val="22"/>
        </w:rPr>
        <w:t xml:space="preserve">WYKONAWCA: </w:t>
      </w:r>
      <w:r w:rsidRPr="00064601">
        <w:rPr>
          <w:rFonts w:ascii="Cambria" w:hAnsi="Cambria" w:cs="Calibri"/>
          <w:b/>
          <w:bCs/>
          <w:color w:val="000000"/>
          <w:sz w:val="22"/>
          <w:szCs w:val="22"/>
        </w:rPr>
        <w:tab/>
        <w:t>ZAMAWIAJACY:</w:t>
      </w:r>
    </w:p>
    <w:p w14:paraId="744D3036" w14:textId="77777777" w:rsidR="00D86ABD" w:rsidRPr="00D86ABD" w:rsidRDefault="00D86ABD" w:rsidP="00A65CA2">
      <w:pPr>
        <w:tabs>
          <w:tab w:val="left" w:pos="345"/>
          <w:tab w:val="right" w:pos="9783"/>
        </w:tabs>
        <w:rPr>
          <w:rFonts w:ascii="Calibri Light" w:hAnsi="Calibri Light" w:cs="Calibri"/>
          <w:i/>
          <w:iCs/>
          <w:sz w:val="18"/>
          <w:szCs w:val="18"/>
        </w:rPr>
      </w:pPr>
      <w:bookmarkStart w:id="1" w:name="_Hlk69730920"/>
      <w:r w:rsidRPr="00064601">
        <w:rPr>
          <w:rFonts w:ascii="Cambria" w:hAnsi="Cambria" w:cs="Calibri"/>
          <w:i/>
          <w:iCs/>
          <w:sz w:val="18"/>
          <w:szCs w:val="18"/>
        </w:rPr>
        <w:t>data i podpis</w:t>
      </w:r>
      <w:r w:rsidRPr="00064601">
        <w:rPr>
          <w:rFonts w:ascii="Cambria" w:hAnsi="Cambria" w:cs="Calibri"/>
          <w:i/>
          <w:iCs/>
          <w:sz w:val="18"/>
          <w:szCs w:val="18"/>
        </w:rPr>
        <w:tab/>
        <w:t>data i podpis</w:t>
      </w:r>
      <w:bookmarkEnd w:id="1"/>
    </w:p>
    <w:p w14:paraId="503F6B1F" w14:textId="77777777" w:rsidR="00B7343F" w:rsidRPr="0013557A" w:rsidRDefault="00B7343F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BFD667F" w14:textId="77777777" w:rsidR="00F27CF1" w:rsidRPr="0013557A" w:rsidRDefault="00F27CF1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351CEA2" w14:textId="77777777" w:rsidR="00A01576" w:rsidRPr="00D86ABD" w:rsidRDefault="0069402D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Cs/>
          <w:sz w:val="22"/>
          <w:szCs w:val="22"/>
        </w:rPr>
      </w:pPr>
      <w:r w:rsidRPr="0013557A">
        <w:rPr>
          <w:rFonts w:ascii="Cambria" w:hAnsi="Cambria" w:cs="Calibri"/>
          <w:b/>
          <w:sz w:val="22"/>
          <w:szCs w:val="22"/>
        </w:rPr>
        <w:br w:type="page"/>
      </w:r>
      <w:r w:rsidR="00A01576" w:rsidRPr="00D86ABD">
        <w:rPr>
          <w:rFonts w:ascii="Cambria" w:hAnsi="Cambria" w:cs="Calibri"/>
          <w:bCs/>
          <w:sz w:val="22"/>
          <w:szCs w:val="22"/>
        </w:rPr>
        <w:t>Załącznik nr 1</w:t>
      </w:r>
    </w:p>
    <w:p w14:paraId="6470F50A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C7578D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1A8D14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470709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89C6A1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39E92ED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5776C2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17C2C9E" w14:textId="15BC7967" w:rsidR="00A01576" w:rsidRPr="0013557A" w:rsidRDefault="00B93303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  <w:r w:rsidRPr="0013557A">
        <w:rPr>
          <w:rFonts w:ascii="Cambria" w:hAnsi="Cambria"/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F8D61F2" wp14:editId="02F1EA77">
                <wp:simplePos x="0" y="0"/>
                <wp:positionH relativeFrom="column">
                  <wp:align>center</wp:align>
                </wp:positionH>
                <wp:positionV relativeFrom="paragraph">
                  <wp:posOffset>177800</wp:posOffset>
                </wp:positionV>
                <wp:extent cx="3037205" cy="6221095"/>
                <wp:effectExtent l="12700" t="10795" r="7620" b="698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205" cy="6221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C85A7" w14:textId="77777777" w:rsidR="00A01576" w:rsidRDefault="00EC7EE0">
                            <w:r>
                              <w:t xml:space="preserve">                         </w:t>
                            </w:r>
                            <w:r w:rsidR="00A01576">
                              <w:t xml:space="preserve">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D61F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4pt;width:239.15pt;height:489.85pt;z-index:251657728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">
                <v:textbox>
                  <w:txbxContent>
                    <w:p w14:paraId="42BC85A7" w14:textId="77777777" w:rsidR="00A01576" w:rsidRDefault="00EC7EE0">
                      <w:r>
                        <w:t xml:space="preserve">                         </w:t>
                      </w:r>
                      <w:r w:rsidR="00A01576">
                        <w:t xml:space="preserve">OFERTA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C8823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E374EA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AD0D64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8BA10F3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529377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942578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124BAD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91FEFE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942E35B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618F89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706A81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56AE99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18F6BD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629F7C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313FFE9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14D6D5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26807A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BF99CB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1FD90D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7AA4DB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B74358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4356F6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0FF9E9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9737DA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EA7C94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5E28F2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F9B8306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BFE305B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191EF3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693213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56E2E13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EEA426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C0154E9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A23480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68F4F7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2E986E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3E8A4CD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F0753B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7238E71" w14:textId="77777777" w:rsidR="001B2EFB" w:rsidRPr="00D86ABD" w:rsidRDefault="00D86ABD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br w:type="page"/>
      </w:r>
      <w:r w:rsidR="001B2EFB" w:rsidRPr="00D86ABD">
        <w:rPr>
          <w:rFonts w:ascii="Cambria" w:hAnsi="Cambria" w:cs="Calibri"/>
          <w:bCs/>
          <w:sz w:val="22"/>
          <w:szCs w:val="22"/>
        </w:rPr>
        <w:t>Załącznik nr</w:t>
      </w:r>
      <w:r w:rsidR="00E47789" w:rsidRPr="00D86ABD">
        <w:rPr>
          <w:rFonts w:ascii="Cambria" w:hAnsi="Cambria" w:cs="Calibri"/>
          <w:bCs/>
          <w:sz w:val="22"/>
          <w:szCs w:val="22"/>
        </w:rPr>
        <w:t xml:space="preserve"> 2</w:t>
      </w:r>
    </w:p>
    <w:p w14:paraId="4A1C3B4C" w14:textId="77777777" w:rsidR="00840D4B" w:rsidRPr="0013557A" w:rsidRDefault="00840D4B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81BBFEE" w14:textId="77777777" w:rsidR="001B2EFB" w:rsidRPr="0013557A" w:rsidRDefault="001B2EFB" w:rsidP="00A65CA2">
      <w:pPr>
        <w:tabs>
          <w:tab w:val="left" w:pos="6660"/>
          <w:tab w:val="right" w:pos="9783"/>
        </w:tabs>
        <w:spacing w:line="276" w:lineRule="auto"/>
        <w:jc w:val="center"/>
        <w:outlineLvl w:val="0"/>
        <w:rPr>
          <w:rFonts w:ascii="Cambria" w:hAnsi="Cambria" w:cs="Calibri"/>
          <w:b/>
          <w:sz w:val="22"/>
          <w:szCs w:val="22"/>
        </w:rPr>
      </w:pPr>
      <w:r w:rsidRPr="0013557A">
        <w:rPr>
          <w:rFonts w:ascii="Cambria" w:hAnsi="Cambria" w:cs="Calibri"/>
          <w:b/>
          <w:sz w:val="22"/>
          <w:szCs w:val="22"/>
        </w:rPr>
        <w:t>Paszport techniczny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992"/>
        <w:gridCol w:w="1992"/>
        <w:gridCol w:w="1992"/>
        <w:gridCol w:w="1992"/>
      </w:tblGrid>
      <w:tr w:rsidR="00F66A78" w:rsidRPr="0013557A" w14:paraId="5F795781" w14:textId="77777777" w:rsidTr="00D86ABD">
        <w:trPr>
          <w:trHeight w:val="885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9EE7D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PRAWIDŁOWA NAZWA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065B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BE69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9198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5033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0D0CEA0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1ED9B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PRODUCENT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3F46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353C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2D78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6F9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19AA9044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5939BE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Sugerowany Serwis (autoryzowany)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FD2B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3975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29F4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648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EA4173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6D347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19D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4228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715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DC7B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1522D46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81B815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NR SERYJNY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E5AD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0FC8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5510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2BFB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0F4FC03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89F7CB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088B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98E1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D49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9184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B2DAE49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174DC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DOSTAWCA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E2D2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6EBD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2533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E98E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1AC2764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841FD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ZAKUPU [zł]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5E4D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95B1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71C7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B44F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33DB6E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3F550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PRZEGLAD (jak często miesiące)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D0CC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14E4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57F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897A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7452A1A5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9EBDC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Zasilanie [V]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3001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73DD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B04A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EDF2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544C2D7A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1101AA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Zasilanie alternatywne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C095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EDB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1942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DEDE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5F4E3E89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797F8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Dodatkowe wymagane przyłącza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D5E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E82B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9D72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0259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D3007AD" w14:textId="77777777" w:rsidTr="00D86ABD">
        <w:trPr>
          <w:trHeight w:val="765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C1E83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Warunki pomieszczenia (klimatyzacja, wentylacja, nośność stropu itp.)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61C4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8E17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23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8E40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D9CAB70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6A367B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Warunki transportu, opis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EB89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C3BE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36FA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F25D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1DF951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69AFD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Zalecenia eksploatacyjne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BC83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D8CA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A8B6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213D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FA469FD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6679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Gniazda (we/wyj rodzaj, liczba)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24CA1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28A0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67B6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8C2C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FA93E2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182DCC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Wymagany UDT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BF41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0DD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566A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FCC31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2DD7D4B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C1590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Wzorc., kalibr., cechow., legal. (które, jak często)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0F7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B05D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B883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52C3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5FAA1A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61C54C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Wielkości charakterystyczne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D286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5E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3F32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3A69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746CB6F7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B1889D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WYPOSAŻENIE DODATKOWE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DC9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1D13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4172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9FE4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A7DC07B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B4256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Gwarancja (okres)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AD99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B8B5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E707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E2EF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2590CE02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54E125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Procedury/rodzaje badań jakie można wykonać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25D6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65BD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E00A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BCD5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6C9C9893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3BE8F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Wymagane odczynniki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6405BB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CC47B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A6BBE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40F53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6BCDE5C3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962CC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Alarm (rodzaj: powiadomienie sms, dźwiękowy itp.)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16F70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D1A0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BEEE2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82F5E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3D3326B7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F4680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Gabaryty i waga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75D2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DC37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07058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297B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4552D7B0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E610F3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Elementy zużywalne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1E842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7EAD8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9232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6825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F66A78" w:rsidRPr="0013557A" w14:paraId="00A0B895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29487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Czynności wymagane w ramach przeglądu serwisowego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EBD2D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C320D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8FA3C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49DA6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F66A78" w:rsidRPr="0013557A" w14:paraId="53819970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0D5E65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sz w:val="22"/>
                <w:szCs w:val="22"/>
              </w:rPr>
              <w:t>Czy urządzenie przechowuje dane osobowe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2C358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343CD23C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1C5A2007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488B6EAB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2821683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77F64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48CED367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4190F979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71BF75BD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5914CB3F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605D5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00DA7CF9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58F8FF99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637271B0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388061D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5C348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 </w:t>
            </w:r>
          </w:p>
          <w:p w14:paraId="19915CA7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789C2EAF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1AB7DC5F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1A8DF876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</w:tr>
    </w:tbl>
    <w:p w14:paraId="2DE83DF9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419E3C98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6E876377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5AFFBAAC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1FA94ECC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3D40BAAE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7746857E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677C1C45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1F5579AE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2D29D04B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38289D0C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091D99FF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4FA98DCC" w14:textId="77777777" w:rsidR="00FA507C" w:rsidRPr="00D86ABD" w:rsidRDefault="00D86ABD" w:rsidP="00A65CA2">
      <w:pPr>
        <w:jc w:val="right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br w:type="page"/>
      </w:r>
      <w:r w:rsidR="00FA507C" w:rsidRPr="00D86ABD">
        <w:rPr>
          <w:rFonts w:ascii="Cambria" w:hAnsi="Cambria"/>
          <w:bCs/>
          <w:sz w:val="24"/>
          <w:szCs w:val="24"/>
        </w:rPr>
        <w:t>Załącznik nr 3</w:t>
      </w:r>
    </w:p>
    <w:p w14:paraId="36B1B3DC" w14:textId="77777777" w:rsidR="00D86ABD" w:rsidRPr="000C5DE1" w:rsidRDefault="00D86ABD" w:rsidP="00A65CA2">
      <w:pPr>
        <w:jc w:val="center"/>
        <w:rPr>
          <w:rFonts w:ascii="Calibri" w:hAnsi="Calibri" w:cs="Calibri"/>
          <w:b/>
          <w:sz w:val="22"/>
          <w:szCs w:val="22"/>
        </w:rPr>
      </w:pPr>
    </w:p>
    <w:p w14:paraId="5A4DD636" w14:textId="77777777" w:rsidR="00FA507C" w:rsidRPr="000C5DE1" w:rsidRDefault="00FA507C" w:rsidP="00A65CA2">
      <w:pPr>
        <w:jc w:val="center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 xml:space="preserve">Protokół </w:t>
      </w:r>
      <w:r w:rsidR="00D86ABD" w:rsidRPr="000C5DE1">
        <w:rPr>
          <w:rFonts w:ascii="Calibri" w:hAnsi="Calibri" w:cs="Calibri"/>
          <w:b/>
          <w:sz w:val="22"/>
          <w:szCs w:val="22"/>
        </w:rPr>
        <w:t>zdawczo-</w:t>
      </w:r>
      <w:r w:rsidRPr="000C5DE1">
        <w:rPr>
          <w:rFonts w:ascii="Calibri" w:hAnsi="Calibri" w:cs="Calibri"/>
          <w:b/>
          <w:sz w:val="22"/>
          <w:szCs w:val="22"/>
        </w:rPr>
        <w:t>odbio</w:t>
      </w:r>
      <w:r w:rsidR="00D86ABD" w:rsidRPr="000C5DE1">
        <w:rPr>
          <w:rFonts w:ascii="Calibri" w:hAnsi="Calibri" w:cs="Calibri"/>
          <w:b/>
          <w:sz w:val="22"/>
          <w:szCs w:val="22"/>
        </w:rPr>
        <w:t>rczy</w:t>
      </w:r>
    </w:p>
    <w:p w14:paraId="771FC6E8" w14:textId="77777777" w:rsidR="00FA507C" w:rsidRPr="000C5DE1" w:rsidRDefault="00FA507C" w:rsidP="00A65CA2">
      <w:pPr>
        <w:jc w:val="center"/>
        <w:rPr>
          <w:rFonts w:ascii="Calibri" w:hAnsi="Calibri" w:cs="Calibri"/>
          <w:b/>
          <w:sz w:val="22"/>
          <w:szCs w:val="22"/>
        </w:rPr>
      </w:pPr>
    </w:p>
    <w:p w14:paraId="191EA4B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Czynności odbiorowe rozpoczęte w dniu …………………</w:t>
      </w:r>
      <w:r w:rsidR="000C5DE1">
        <w:rPr>
          <w:rFonts w:ascii="Calibri" w:hAnsi="Calibri" w:cs="Calibri"/>
          <w:sz w:val="22"/>
          <w:szCs w:val="22"/>
        </w:rPr>
        <w:t>…..</w:t>
      </w:r>
      <w:r w:rsidRPr="000C5DE1">
        <w:rPr>
          <w:rFonts w:ascii="Calibri" w:hAnsi="Calibri" w:cs="Calibri"/>
          <w:sz w:val="22"/>
          <w:szCs w:val="22"/>
        </w:rPr>
        <w:t>……, zakończone dnia …………………</w:t>
      </w:r>
      <w:r w:rsidR="000C5DE1">
        <w:rPr>
          <w:rFonts w:ascii="Calibri" w:hAnsi="Calibri" w:cs="Calibri"/>
          <w:sz w:val="22"/>
          <w:szCs w:val="22"/>
        </w:rPr>
        <w:t>…..</w:t>
      </w:r>
      <w:r w:rsidRPr="000C5DE1">
        <w:rPr>
          <w:rFonts w:ascii="Calibri" w:hAnsi="Calibri" w:cs="Calibri"/>
          <w:sz w:val="22"/>
          <w:szCs w:val="22"/>
        </w:rPr>
        <w:t>……….,</w:t>
      </w:r>
    </w:p>
    <w:p w14:paraId="47A12897" w14:textId="77777777" w:rsidR="000C5DE1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na okoliczność </w:t>
      </w:r>
      <w:r w:rsidRPr="003F2D03">
        <w:rPr>
          <w:rFonts w:ascii="Calibri" w:hAnsi="Calibri" w:cs="Calibri"/>
          <w:sz w:val="22"/>
          <w:szCs w:val="22"/>
        </w:rPr>
        <w:t xml:space="preserve">odbioru </w:t>
      </w:r>
      <w:r w:rsidR="000C5DE1" w:rsidRPr="003F2D03">
        <w:rPr>
          <w:rFonts w:ascii="Calibri" w:hAnsi="Calibri" w:cs="Calibri"/>
          <w:sz w:val="22"/>
          <w:szCs w:val="22"/>
        </w:rPr>
        <w:t xml:space="preserve">urządzenia </w:t>
      </w:r>
      <w:r w:rsidRPr="003F2D03">
        <w:rPr>
          <w:rFonts w:ascii="Calibri" w:hAnsi="Calibri" w:cs="Calibri"/>
          <w:sz w:val="22"/>
          <w:szCs w:val="22"/>
        </w:rPr>
        <w:t>będącego</w:t>
      </w:r>
      <w:r w:rsidRPr="000C5DE1">
        <w:rPr>
          <w:rFonts w:ascii="Calibri" w:hAnsi="Calibri" w:cs="Calibri"/>
          <w:sz w:val="22"/>
          <w:szCs w:val="22"/>
        </w:rPr>
        <w:t xml:space="preserve"> przedmiotem umowy </w:t>
      </w:r>
      <w:r w:rsidR="000C5DE1" w:rsidRPr="000C5DE1">
        <w:rPr>
          <w:rFonts w:ascii="Calibri" w:hAnsi="Calibri" w:cs="Calibri"/>
          <w:sz w:val="22"/>
          <w:szCs w:val="22"/>
        </w:rPr>
        <w:t xml:space="preserve">na zakup aparatury nr </w:t>
      </w:r>
      <w:r w:rsidRPr="000C5DE1">
        <w:rPr>
          <w:rFonts w:ascii="Calibri" w:hAnsi="Calibri" w:cs="Calibri"/>
          <w:sz w:val="22"/>
          <w:szCs w:val="22"/>
        </w:rPr>
        <w:t>………………………... z dnia ………............., dostarczonego przez Wykonawcę</w:t>
      </w:r>
      <w:r w:rsidR="000C5DE1" w:rsidRPr="000C5DE1">
        <w:rPr>
          <w:rFonts w:ascii="Calibri" w:hAnsi="Calibri" w:cs="Calibri"/>
          <w:sz w:val="22"/>
          <w:szCs w:val="22"/>
        </w:rPr>
        <w:t>:</w:t>
      </w:r>
      <w:r w:rsidRPr="000C5DE1">
        <w:rPr>
          <w:rFonts w:ascii="Calibri" w:hAnsi="Calibri" w:cs="Calibri"/>
          <w:sz w:val="22"/>
          <w:szCs w:val="22"/>
        </w:rPr>
        <w:t xml:space="preserve"> …………………………………………….……</w:t>
      </w:r>
      <w:r w:rsidR="000C5DE1"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………………………………………………………………………………….</w:t>
      </w:r>
      <w:r w:rsidRPr="000C5DE1">
        <w:rPr>
          <w:rFonts w:ascii="Calibri" w:hAnsi="Calibri" w:cs="Calibri"/>
          <w:sz w:val="22"/>
          <w:szCs w:val="22"/>
        </w:rPr>
        <w:t>…….</w:t>
      </w:r>
      <w:r w:rsidR="000C5DE1" w:rsidRPr="000C5DE1">
        <w:rPr>
          <w:rFonts w:ascii="Calibri" w:hAnsi="Calibri" w:cs="Calibri"/>
          <w:sz w:val="22"/>
          <w:szCs w:val="22"/>
        </w:rPr>
        <w:t>,</w:t>
      </w:r>
    </w:p>
    <w:p w14:paraId="0C9F003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na rzecz Zamawiającego - Uniwersytetu Medycznego w Łodzi, 90-419 Łódź, </w:t>
      </w:r>
      <w:r w:rsidR="000C5DE1" w:rsidRPr="000C5DE1">
        <w:rPr>
          <w:rFonts w:ascii="Calibri" w:hAnsi="Calibri" w:cs="Calibri"/>
          <w:sz w:val="22"/>
          <w:szCs w:val="22"/>
        </w:rPr>
        <w:t>a</w:t>
      </w:r>
      <w:r w:rsidRPr="000C5DE1">
        <w:rPr>
          <w:rFonts w:ascii="Calibri" w:hAnsi="Calibri" w:cs="Calibri"/>
          <w:sz w:val="22"/>
          <w:szCs w:val="22"/>
        </w:rPr>
        <w:t xml:space="preserve">l. Kościuszki 4. </w:t>
      </w:r>
    </w:p>
    <w:p w14:paraId="4AD85C9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Miejsce dostawy</w:t>
      </w:r>
      <w:r w:rsidR="000C5DE1" w:rsidRPr="000C5DE1">
        <w:rPr>
          <w:rFonts w:ascii="Calibri" w:hAnsi="Calibri" w:cs="Calibri"/>
          <w:sz w:val="22"/>
          <w:szCs w:val="22"/>
        </w:rPr>
        <w:t xml:space="preserve"> </w:t>
      </w:r>
      <w:r w:rsidR="000C5DE1" w:rsidRPr="000C5DE1">
        <w:rPr>
          <w:rFonts w:ascii="Calibri" w:hAnsi="Calibri" w:cs="Calibri"/>
          <w:i/>
          <w:iCs/>
          <w:sz w:val="22"/>
          <w:szCs w:val="22"/>
        </w:rPr>
        <w:t>(nazwa i adres jednostki Zamawiającego)</w:t>
      </w:r>
      <w:r w:rsidRPr="000C5DE1">
        <w:rPr>
          <w:rFonts w:ascii="Calibri" w:hAnsi="Calibri" w:cs="Calibri"/>
          <w:sz w:val="22"/>
          <w:szCs w:val="22"/>
        </w:rPr>
        <w:t xml:space="preserve"> ……………………………………………. </w:t>
      </w:r>
    </w:p>
    <w:p w14:paraId="69656E3D" w14:textId="77777777" w:rsidR="00FA507C" w:rsidRPr="000C5DE1" w:rsidRDefault="00FA507C" w:rsidP="00A65CA2">
      <w:pPr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>Komisja w składzie:</w:t>
      </w:r>
    </w:p>
    <w:p w14:paraId="73430262" w14:textId="77777777" w:rsidR="00FA507C" w:rsidRPr="000C5DE1" w:rsidRDefault="00FA507C" w:rsidP="00A65CA2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6CBF5CD7" w14:textId="77777777" w:rsid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4598C09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  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7A5DE658" w14:textId="77777777" w:rsid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7F5ABD32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 </w:t>
      </w:r>
    </w:p>
    <w:p w14:paraId="5719117C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77C0B8A8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3778F37A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36215F45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3950ACA3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66FBC97F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646DF6A2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699B9B76" w14:textId="77777777" w:rsidR="00FA507C" w:rsidRPr="000C5DE1" w:rsidRDefault="00FA507C" w:rsidP="003F2D03">
      <w:p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11A7EC51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</w:p>
    <w:p w14:paraId="722188DC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 xml:space="preserve">Z udziałem przedstawicieli Wykonawcy </w:t>
      </w:r>
    </w:p>
    <w:p w14:paraId="0B8C4AEC" w14:textId="77777777" w:rsidR="00FA507C" w:rsidRPr="000C5DE1" w:rsidRDefault="00FA507C" w:rsidP="003F2D03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202301E6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………………………………………………………………………………………….……………………………………………..</w:t>
      </w:r>
    </w:p>
    <w:p w14:paraId="7A0C96F0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 </w:t>
      </w:r>
    </w:p>
    <w:p w14:paraId="500772D7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………………………………………………………………………………………….……………………………………………..</w:t>
      </w:r>
    </w:p>
    <w:p w14:paraId="48CD9379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                                                                                                        (funkcja)</w:t>
      </w:r>
    </w:p>
    <w:p w14:paraId="119F5BFB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</w:t>
      </w:r>
    </w:p>
    <w:p w14:paraId="2998698D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571616FF" w14:textId="77777777" w:rsidR="00FA507C" w:rsidRPr="000C5DE1" w:rsidRDefault="00FA507C" w:rsidP="00A65CA2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057D072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Wartość dostawy:……………………………………………………………………………………………………………………</w:t>
      </w:r>
    </w:p>
    <w:p w14:paraId="28877CAB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Przedmiot dostawy:………………………………………………………………………………………………………………...</w:t>
      </w:r>
    </w:p>
    <w:p w14:paraId="70C67360" w14:textId="77777777" w:rsidR="00FA507C" w:rsidRPr="003F2D03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Komisja dokonała odbioru </w:t>
      </w:r>
      <w:r w:rsidRPr="003F2D03">
        <w:rPr>
          <w:rFonts w:ascii="Calibri" w:hAnsi="Calibri" w:cs="Calibri"/>
          <w:sz w:val="22"/>
          <w:szCs w:val="22"/>
        </w:rPr>
        <w:t xml:space="preserve">dostawy </w:t>
      </w:r>
      <w:r w:rsidR="000C5DE1" w:rsidRPr="003F2D03">
        <w:rPr>
          <w:rFonts w:ascii="Calibri" w:hAnsi="Calibri" w:cs="Calibri"/>
          <w:sz w:val="22"/>
          <w:szCs w:val="22"/>
        </w:rPr>
        <w:t>urządzenia o parametrach zgodnych z umową</w:t>
      </w:r>
      <w:r w:rsidRPr="003F2D03">
        <w:rPr>
          <w:rFonts w:ascii="Calibri" w:hAnsi="Calibri" w:cs="Calibri"/>
          <w:sz w:val="22"/>
          <w:szCs w:val="22"/>
        </w:rPr>
        <w:t>.</w:t>
      </w:r>
    </w:p>
    <w:p w14:paraId="0845201E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Dostawa została wykonana zgodnie z umową nr …………………..………… z dnia …………………………. </w:t>
      </w:r>
    </w:p>
    <w:p w14:paraId="5EEDC449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629016DC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zgłasza następujące zastrzeżenia i usterki  do dostawy:</w:t>
      </w:r>
    </w:p>
    <w:p w14:paraId="4CC9D6CE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….……………………………………………………………</w:t>
      </w:r>
    </w:p>
    <w:p w14:paraId="7642715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6E0385B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uznaje usterki za istotne**/nieistotne*.</w:t>
      </w:r>
    </w:p>
    <w:p w14:paraId="182D158C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Termin usunięcia zgłoszonych uwag/usterek* ustala się na dzień ……………………………………</w:t>
      </w:r>
    </w:p>
    <w:p w14:paraId="14A05688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postanowiła dostawę odebrać/odebrać z uwagami/nie odbierać*.</w:t>
      </w:r>
    </w:p>
    <w:p w14:paraId="66245B7F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BD70AE7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Podpisy członków komisji odbiorowej – potwierdzenie zakończenia  czynności odbiorowych w dniu ………………………</w:t>
      </w:r>
    </w:p>
    <w:p w14:paraId="23CA0BBF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9317156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8D5A6A5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5. ……………………………………………………</w:t>
      </w:r>
    </w:p>
    <w:p w14:paraId="5766B679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6. …………………………………………………...</w:t>
      </w:r>
    </w:p>
    <w:p w14:paraId="1A731215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 7. ……………………………………………………</w:t>
      </w:r>
    </w:p>
    <w:p w14:paraId="4B89661A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………………………………………………….             8. …………………………………………………..</w:t>
      </w:r>
    </w:p>
    <w:p w14:paraId="711ECF4E" w14:textId="77777777" w:rsidR="00FA507C" w:rsidRPr="000C5DE1" w:rsidRDefault="00FA507C" w:rsidP="00A65CA2">
      <w:pPr>
        <w:pStyle w:val="Akapitzlist"/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4603D7B3" w14:textId="77777777" w:rsidR="00FA507C" w:rsidRPr="000C5DE1" w:rsidRDefault="00FA507C" w:rsidP="00A65CA2">
      <w:pPr>
        <w:pStyle w:val="Akapitzlist"/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1C76CB51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Podpisy osób uczestniczących w szkoleniu, które odbyło się w dniu……………………………….:</w:t>
      </w:r>
    </w:p>
    <w:p w14:paraId="14629B60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25EF6727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6C54FC43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135E7FEB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2B5E0B4D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51E453E6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3F7390F8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Niniejszy protokół stanowi podstawę do wystawienia faktury</w:t>
      </w:r>
      <w:r w:rsidR="000C5DE1">
        <w:rPr>
          <w:rFonts w:ascii="Calibri" w:hAnsi="Calibri" w:cs="Calibri"/>
          <w:sz w:val="22"/>
          <w:szCs w:val="22"/>
        </w:rPr>
        <w:t xml:space="preserve"> VAT</w:t>
      </w:r>
      <w:r w:rsidRPr="000C5DE1">
        <w:rPr>
          <w:rFonts w:ascii="Calibri" w:hAnsi="Calibri" w:cs="Calibri"/>
          <w:sz w:val="22"/>
          <w:szCs w:val="22"/>
        </w:rPr>
        <w:t xml:space="preserve">. </w:t>
      </w:r>
    </w:p>
    <w:sectPr w:rsidR="00FA507C" w:rsidRPr="000C5DE1" w:rsidSect="00FC3216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CE56A" w14:textId="77777777" w:rsidR="007D7207" w:rsidRDefault="007D7207">
      <w:r>
        <w:separator/>
      </w:r>
    </w:p>
  </w:endnote>
  <w:endnote w:type="continuationSeparator" w:id="0">
    <w:p w14:paraId="472921DA" w14:textId="77777777" w:rsidR="007D7207" w:rsidRDefault="007D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AF651" w14:textId="77777777" w:rsidR="004E4F96" w:rsidRDefault="004E4F96" w:rsidP="00DE29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985737" w14:textId="77777777" w:rsidR="004E4F96" w:rsidRDefault="004E4F96">
    <w:pPr>
      <w:pStyle w:val="Stopka"/>
      <w:ind w:right="360"/>
    </w:pPr>
  </w:p>
  <w:p w14:paraId="3756D85C" w14:textId="77777777" w:rsidR="004E4F96" w:rsidRDefault="004E4F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738FB" w14:textId="5ACDDD00" w:rsidR="004E4F96" w:rsidRDefault="004E4F96" w:rsidP="002F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369AC"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5601BF49" w14:textId="77777777" w:rsidR="004E4F96" w:rsidRDefault="004E4F96">
    <w:pPr>
      <w:pStyle w:val="Stopka"/>
      <w:ind w:right="360"/>
    </w:pPr>
  </w:p>
  <w:p w14:paraId="1C144603" w14:textId="77777777" w:rsidR="004E4F96" w:rsidRDefault="004E4F9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B2C23" w14:textId="20A55C59" w:rsidR="004E4F96" w:rsidRDefault="004E4F9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69AC">
      <w:rPr>
        <w:noProof/>
      </w:rPr>
      <w:t>1</w:t>
    </w:r>
    <w:r>
      <w:rPr>
        <w:noProof/>
      </w:rPr>
      <w:fldChar w:fldCharType="end"/>
    </w:r>
  </w:p>
  <w:p w14:paraId="15E9111C" w14:textId="77777777" w:rsidR="004E4F96" w:rsidRDefault="004E4F96">
    <w:pPr>
      <w:pStyle w:val="Stopka"/>
    </w:pPr>
  </w:p>
  <w:p w14:paraId="29422335" w14:textId="77777777" w:rsidR="004E4F96" w:rsidRDefault="004E4F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6CD96" w14:textId="77777777" w:rsidR="007D7207" w:rsidRDefault="007D7207">
      <w:r>
        <w:separator/>
      </w:r>
    </w:p>
  </w:footnote>
  <w:footnote w:type="continuationSeparator" w:id="0">
    <w:p w14:paraId="25255C81" w14:textId="77777777" w:rsidR="007D7207" w:rsidRDefault="007D7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ACBD5" w14:textId="0EB55D52" w:rsidR="00616D3D" w:rsidRDefault="00616D3D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5EC9C092" wp14:editId="0DECC943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645910" cy="916305"/>
          <wp:effectExtent l="0" t="0" r="254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B2722" w14:textId="77777777" w:rsidR="00616D3D" w:rsidRPr="000F32EA" w:rsidRDefault="00616D3D" w:rsidP="00616D3D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7B91F37" wp14:editId="0F26CA20">
          <wp:simplePos x="0" y="0"/>
          <wp:positionH relativeFrom="margin">
            <wp:align>center</wp:align>
          </wp:positionH>
          <wp:positionV relativeFrom="paragraph">
            <wp:posOffset>-451485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</w:rPr>
      <w:t>Projekt „KompendiUM”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ascii="Calibri" w:eastAsia="Arial Unicode MS" w:hAnsi="Calibri" w:cs="Calibri"/>
        <w:noProof/>
        <w:sz w:val="18"/>
        <w:szCs w:val="18"/>
        <w:u w:color="000000"/>
        <w:bdr w:val="nil"/>
      </w:rPr>
      <w:t>, umowa nr FERS.01.05-IP.08-0520/23-00</w:t>
    </w:r>
  </w:p>
  <w:p w14:paraId="4B9D3563" w14:textId="77777777" w:rsidR="00616D3D" w:rsidRDefault="00616D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3660C21"/>
    <w:multiLevelType w:val="hybridMultilevel"/>
    <w:tmpl w:val="7FD6BF3C"/>
    <w:lvl w:ilvl="0" w:tplc="04150017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6A3BC6"/>
    <w:multiLevelType w:val="hybridMultilevel"/>
    <w:tmpl w:val="B128D4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56B83"/>
    <w:multiLevelType w:val="hybridMultilevel"/>
    <w:tmpl w:val="A998B0F8"/>
    <w:lvl w:ilvl="0" w:tplc="B95A4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E1A57"/>
    <w:multiLevelType w:val="hybridMultilevel"/>
    <w:tmpl w:val="88C0C788"/>
    <w:lvl w:ilvl="0" w:tplc="24C601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841AA"/>
    <w:multiLevelType w:val="multilevel"/>
    <w:tmpl w:val="C1BCCB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FA221D"/>
    <w:multiLevelType w:val="hybridMultilevel"/>
    <w:tmpl w:val="BDC006C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02EE2"/>
    <w:multiLevelType w:val="hybridMultilevel"/>
    <w:tmpl w:val="6C464E2C"/>
    <w:lvl w:ilvl="0" w:tplc="68200C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27BC8"/>
    <w:multiLevelType w:val="hybridMultilevel"/>
    <w:tmpl w:val="E7649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B0423"/>
    <w:multiLevelType w:val="hybridMultilevel"/>
    <w:tmpl w:val="D9BCA754"/>
    <w:lvl w:ilvl="0" w:tplc="04150011">
      <w:start w:val="1"/>
      <w:numFmt w:val="decimal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624083"/>
    <w:multiLevelType w:val="hybridMultilevel"/>
    <w:tmpl w:val="2D0ED876"/>
    <w:lvl w:ilvl="0" w:tplc="009CC9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145E3"/>
    <w:multiLevelType w:val="hybridMultilevel"/>
    <w:tmpl w:val="A6B8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87AA6"/>
    <w:multiLevelType w:val="hybridMultilevel"/>
    <w:tmpl w:val="4F004A8E"/>
    <w:lvl w:ilvl="0" w:tplc="9F18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FC0812"/>
    <w:multiLevelType w:val="hybridMultilevel"/>
    <w:tmpl w:val="B43E1F20"/>
    <w:lvl w:ilvl="0" w:tplc="0415000F">
      <w:start w:val="1"/>
      <w:numFmt w:val="decimal"/>
      <w:lvlText w:val="%1."/>
      <w:lvlJc w:val="left"/>
      <w:pPr>
        <w:ind w:left="1219" w:hanging="360"/>
      </w:pPr>
    </w:lvl>
    <w:lvl w:ilvl="1" w:tplc="04150019">
      <w:start w:val="1"/>
      <w:numFmt w:val="lowerLetter"/>
      <w:lvlText w:val="%2."/>
      <w:lvlJc w:val="left"/>
      <w:pPr>
        <w:ind w:left="1939" w:hanging="360"/>
      </w:pPr>
    </w:lvl>
    <w:lvl w:ilvl="2" w:tplc="0415001B">
      <w:start w:val="1"/>
      <w:numFmt w:val="lowerRoman"/>
      <w:lvlText w:val="%3."/>
      <w:lvlJc w:val="right"/>
      <w:pPr>
        <w:ind w:left="2659" w:hanging="180"/>
      </w:pPr>
    </w:lvl>
    <w:lvl w:ilvl="3" w:tplc="0415000F">
      <w:start w:val="1"/>
      <w:numFmt w:val="decimal"/>
      <w:lvlText w:val="%4."/>
      <w:lvlJc w:val="left"/>
      <w:pPr>
        <w:ind w:left="3379" w:hanging="360"/>
      </w:pPr>
    </w:lvl>
    <w:lvl w:ilvl="4" w:tplc="04150019">
      <w:start w:val="1"/>
      <w:numFmt w:val="lowerLetter"/>
      <w:lvlText w:val="%5."/>
      <w:lvlJc w:val="left"/>
      <w:pPr>
        <w:ind w:left="4099" w:hanging="360"/>
      </w:pPr>
    </w:lvl>
    <w:lvl w:ilvl="5" w:tplc="0415001B">
      <w:start w:val="1"/>
      <w:numFmt w:val="lowerRoman"/>
      <w:lvlText w:val="%6."/>
      <w:lvlJc w:val="right"/>
      <w:pPr>
        <w:ind w:left="4819" w:hanging="180"/>
      </w:pPr>
    </w:lvl>
    <w:lvl w:ilvl="6" w:tplc="0415000F">
      <w:start w:val="1"/>
      <w:numFmt w:val="decimal"/>
      <w:lvlText w:val="%7."/>
      <w:lvlJc w:val="left"/>
      <w:pPr>
        <w:ind w:left="5539" w:hanging="360"/>
      </w:pPr>
    </w:lvl>
    <w:lvl w:ilvl="7" w:tplc="04150019">
      <w:start w:val="1"/>
      <w:numFmt w:val="lowerLetter"/>
      <w:lvlText w:val="%8."/>
      <w:lvlJc w:val="left"/>
      <w:pPr>
        <w:ind w:left="6259" w:hanging="360"/>
      </w:pPr>
    </w:lvl>
    <w:lvl w:ilvl="8" w:tplc="0415001B">
      <w:start w:val="1"/>
      <w:numFmt w:val="lowerRoman"/>
      <w:lvlText w:val="%9."/>
      <w:lvlJc w:val="right"/>
      <w:pPr>
        <w:ind w:left="6979" w:hanging="180"/>
      </w:pPr>
    </w:lvl>
  </w:abstractNum>
  <w:abstractNum w:abstractNumId="16" w15:restartNumberingAfterBreak="0">
    <w:nsid w:val="235B25C9"/>
    <w:multiLevelType w:val="hybridMultilevel"/>
    <w:tmpl w:val="09043FBC"/>
    <w:lvl w:ilvl="0" w:tplc="775EEA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D754F"/>
    <w:multiLevelType w:val="hybridMultilevel"/>
    <w:tmpl w:val="465A6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4C2054"/>
    <w:multiLevelType w:val="hybridMultilevel"/>
    <w:tmpl w:val="16D4279E"/>
    <w:lvl w:ilvl="0" w:tplc="04150011">
      <w:start w:val="1"/>
      <w:numFmt w:val="decimal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402E80DE">
      <w:start w:val="1"/>
      <w:numFmt w:val="lowerLetter"/>
      <w:lvlText w:val="%3)"/>
      <w:lvlJc w:val="left"/>
      <w:pPr>
        <w:ind w:left="37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19" w15:restartNumberingAfterBreak="0">
    <w:nsid w:val="25D62BE9"/>
    <w:multiLevelType w:val="hybridMultilevel"/>
    <w:tmpl w:val="E8661CC2"/>
    <w:lvl w:ilvl="0" w:tplc="ABB822D0">
      <w:start w:val="2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8E771A1"/>
    <w:multiLevelType w:val="hybridMultilevel"/>
    <w:tmpl w:val="13760224"/>
    <w:lvl w:ilvl="0" w:tplc="362A5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DF716A3"/>
    <w:multiLevelType w:val="hybridMultilevel"/>
    <w:tmpl w:val="6270B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B5F78"/>
    <w:multiLevelType w:val="hybridMultilevel"/>
    <w:tmpl w:val="A9768AA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2F1B5DCE"/>
    <w:multiLevelType w:val="hybridMultilevel"/>
    <w:tmpl w:val="E8186A74"/>
    <w:lvl w:ilvl="0" w:tplc="4E7EA9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67268"/>
    <w:multiLevelType w:val="hybridMultilevel"/>
    <w:tmpl w:val="A32AF4BE"/>
    <w:lvl w:ilvl="0" w:tplc="A5E83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5" w15:restartNumberingAfterBreak="0">
    <w:nsid w:val="32B15F98"/>
    <w:multiLevelType w:val="hybridMultilevel"/>
    <w:tmpl w:val="0AF846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6AB6DB1"/>
    <w:multiLevelType w:val="hybridMultilevel"/>
    <w:tmpl w:val="CB587FA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7950240"/>
    <w:multiLevelType w:val="hybridMultilevel"/>
    <w:tmpl w:val="7DA224AC"/>
    <w:lvl w:ilvl="0" w:tplc="BA9C7B42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01761F"/>
    <w:multiLevelType w:val="hybridMultilevel"/>
    <w:tmpl w:val="C1FA34E8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B8654B"/>
    <w:multiLevelType w:val="hybridMultilevel"/>
    <w:tmpl w:val="4B0455B2"/>
    <w:numStyleLink w:val="Zaimportowanystyl1"/>
  </w:abstractNum>
  <w:abstractNum w:abstractNumId="30" w15:restartNumberingAfterBreak="0">
    <w:nsid w:val="3F1F4F45"/>
    <w:multiLevelType w:val="hybridMultilevel"/>
    <w:tmpl w:val="188066FE"/>
    <w:lvl w:ilvl="0" w:tplc="52BA449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1E82ECC"/>
    <w:multiLevelType w:val="hybridMultilevel"/>
    <w:tmpl w:val="FCA0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31681"/>
    <w:multiLevelType w:val="hybridMultilevel"/>
    <w:tmpl w:val="D93C54A6"/>
    <w:lvl w:ilvl="0" w:tplc="F2FC2F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4"/>
        </w:tabs>
        <w:ind w:left="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4"/>
        </w:tabs>
        <w:ind w:left="1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4"/>
        </w:tabs>
        <w:ind w:left="1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4"/>
        </w:tabs>
        <w:ind w:left="2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4"/>
        </w:tabs>
        <w:ind w:left="3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4"/>
        </w:tabs>
        <w:ind w:left="4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4"/>
        </w:tabs>
        <w:ind w:left="4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4"/>
        </w:tabs>
        <w:ind w:left="5584" w:hanging="180"/>
      </w:pPr>
    </w:lvl>
  </w:abstractNum>
  <w:abstractNum w:abstractNumId="33" w15:restartNumberingAfterBreak="0">
    <w:nsid w:val="4BE66FF9"/>
    <w:multiLevelType w:val="hybridMultilevel"/>
    <w:tmpl w:val="D58A9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8229F7"/>
    <w:multiLevelType w:val="hybridMultilevel"/>
    <w:tmpl w:val="4B0455B2"/>
    <w:styleLink w:val="Zaimportowanystyl1"/>
    <w:lvl w:ilvl="0" w:tplc="1B862B1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52B068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FC619C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EC835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AC4606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0BEA53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2EC78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DAE00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72B7C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08E1857"/>
    <w:multiLevelType w:val="hybridMultilevel"/>
    <w:tmpl w:val="995CF4D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760AF"/>
    <w:multiLevelType w:val="hybridMultilevel"/>
    <w:tmpl w:val="B01A511E"/>
    <w:lvl w:ilvl="0" w:tplc="04150017">
      <w:start w:val="1"/>
      <w:numFmt w:val="lowerLetter"/>
      <w:lvlText w:val="%1)"/>
      <w:lvlJc w:val="left"/>
      <w:pPr>
        <w:ind w:left="2091" w:hanging="360"/>
      </w:pPr>
    </w:lvl>
    <w:lvl w:ilvl="1" w:tplc="04150019" w:tentative="1">
      <w:start w:val="1"/>
      <w:numFmt w:val="lowerLetter"/>
      <w:lvlText w:val="%2."/>
      <w:lvlJc w:val="left"/>
      <w:pPr>
        <w:ind w:left="2811" w:hanging="360"/>
      </w:pPr>
    </w:lvl>
    <w:lvl w:ilvl="2" w:tplc="0415001B" w:tentative="1">
      <w:start w:val="1"/>
      <w:numFmt w:val="lowerRoman"/>
      <w:lvlText w:val="%3."/>
      <w:lvlJc w:val="right"/>
      <w:pPr>
        <w:ind w:left="3531" w:hanging="180"/>
      </w:pPr>
    </w:lvl>
    <w:lvl w:ilvl="3" w:tplc="0415000F" w:tentative="1">
      <w:start w:val="1"/>
      <w:numFmt w:val="decimal"/>
      <w:lvlText w:val="%4."/>
      <w:lvlJc w:val="left"/>
      <w:pPr>
        <w:ind w:left="4251" w:hanging="360"/>
      </w:pPr>
    </w:lvl>
    <w:lvl w:ilvl="4" w:tplc="04150019" w:tentative="1">
      <w:start w:val="1"/>
      <w:numFmt w:val="lowerLetter"/>
      <w:lvlText w:val="%5."/>
      <w:lvlJc w:val="left"/>
      <w:pPr>
        <w:ind w:left="4971" w:hanging="360"/>
      </w:pPr>
    </w:lvl>
    <w:lvl w:ilvl="5" w:tplc="0415001B" w:tentative="1">
      <w:start w:val="1"/>
      <w:numFmt w:val="lowerRoman"/>
      <w:lvlText w:val="%6."/>
      <w:lvlJc w:val="right"/>
      <w:pPr>
        <w:ind w:left="5691" w:hanging="180"/>
      </w:pPr>
    </w:lvl>
    <w:lvl w:ilvl="6" w:tplc="0415000F" w:tentative="1">
      <w:start w:val="1"/>
      <w:numFmt w:val="decimal"/>
      <w:lvlText w:val="%7."/>
      <w:lvlJc w:val="left"/>
      <w:pPr>
        <w:ind w:left="6411" w:hanging="360"/>
      </w:pPr>
    </w:lvl>
    <w:lvl w:ilvl="7" w:tplc="04150019" w:tentative="1">
      <w:start w:val="1"/>
      <w:numFmt w:val="lowerLetter"/>
      <w:lvlText w:val="%8."/>
      <w:lvlJc w:val="left"/>
      <w:pPr>
        <w:ind w:left="7131" w:hanging="360"/>
      </w:pPr>
    </w:lvl>
    <w:lvl w:ilvl="8" w:tplc="0415001B" w:tentative="1">
      <w:start w:val="1"/>
      <w:numFmt w:val="lowerRoman"/>
      <w:lvlText w:val="%9."/>
      <w:lvlJc w:val="right"/>
      <w:pPr>
        <w:ind w:left="7851" w:hanging="180"/>
      </w:pPr>
    </w:lvl>
  </w:abstractNum>
  <w:abstractNum w:abstractNumId="37" w15:restartNumberingAfterBreak="0">
    <w:nsid w:val="53884176"/>
    <w:multiLevelType w:val="hybridMultilevel"/>
    <w:tmpl w:val="216CAE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8730350"/>
    <w:multiLevelType w:val="hybridMultilevel"/>
    <w:tmpl w:val="A23ED404"/>
    <w:lvl w:ilvl="0" w:tplc="04150017">
      <w:start w:val="1"/>
      <w:numFmt w:val="lowerLetter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603" w:hanging="180"/>
      </w:p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39" w15:restartNumberingAfterBreak="0">
    <w:nsid w:val="5C184F5D"/>
    <w:multiLevelType w:val="hybridMultilevel"/>
    <w:tmpl w:val="EFD0C4D0"/>
    <w:lvl w:ilvl="0" w:tplc="05981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1461B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5D8C205D"/>
    <w:multiLevelType w:val="hybridMultilevel"/>
    <w:tmpl w:val="8D463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A0907"/>
    <w:multiLevelType w:val="singleLevel"/>
    <w:tmpl w:val="28769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42" w15:restartNumberingAfterBreak="0">
    <w:nsid w:val="5FAE4F79"/>
    <w:multiLevelType w:val="hybridMultilevel"/>
    <w:tmpl w:val="6CA439EE"/>
    <w:lvl w:ilvl="0" w:tplc="E85CD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4116FD"/>
    <w:multiLevelType w:val="hybridMultilevel"/>
    <w:tmpl w:val="CAEC5FC8"/>
    <w:lvl w:ilvl="0" w:tplc="596623C0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667973B0"/>
    <w:multiLevelType w:val="hybridMultilevel"/>
    <w:tmpl w:val="93AC96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5" w15:restartNumberingAfterBreak="0">
    <w:nsid w:val="68531574"/>
    <w:multiLevelType w:val="hybridMultilevel"/>
    <w:tmpl w:val="91142B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FE274DB"/>
    <w:multiLevelType w:val="hybridMultilevel"/>
    <w:tmpl w:val="D39A5AA2"/>
    <w:lvl w:ilvl="0" w:tplc="5984A3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B1913"/>
    <w:multiLevelType w:val="hybridMultilevel"/>
    <w:tmpl w:val="4446994C"/>
    <w:lvl w:ilvl="0" w:tplc="9B50E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A662C"/>
    <w:multiLevelType w:val="hybridMultilevel"/>
    <w:tmpl w:val="0B2E428E"/>
    <w:lvl w:ilvl="0" w:tplc="7E1EE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13274C"/>
    <w:multiLevelType w:val="hybridMultilevel"/>
    <w:tmpl w:val="A64A1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B026ED"/>
    <w:multiLevelType w:val="hybridMultilevel"/>
    <w:tmpl w:val="EABAA07A"/>
    <w:lvl w:ilvl="0" w:tplc="05003916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612EF"/>
    <w:multiLevelType w:val="hybridMultilevel"/>
    <w:tmpl w:val="3B50E7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2"/>
  </w:num>
  <w:num w:numId="3">
    <w:abstractNumId w:val="9"/>
  </w:num>
  <w:num w:numId="4">
    <w:abstractNumId w:val="6"/>
  </w:num>
  <w:num w:numId="5">
    <w:abstractNumId w:val="44"/>
  </w:num>
  <w:num w:numId="6">
    <w:abstractNumId w:val="30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45"/>
  </w:num>
  <w:num w:numId="10">
    <w:abstractNumId w:val="17"/>
  </w:num>
  <w:num w:numId="11">
    <w:abstractNumId w:val="26"/>
  </w:num>
  <w:num w:numId="12">
    <w:abstractNumId w:val="50"/>
  </w:num>
  <w:num w:numId="13">
    <w:abstractNumId w:val="48"/>
  </w:num>
  <w:num w:numId="14">
    <w:abstractNumId w:val="43"/>
  </w:num>
  <w:num w:numId="15">
    <w:abstractNumId w:val="25"/>
  </w:num>
  <w:num w:numId="16">
    <w:abstractNumId w:val="16"/>
  </w:num>
  <w:num w:numId="17">
    <w:abstractNumId w:val="36"/>
  </w:num>
  <w:num w:numId="18">
    <w:abstractNumId w:val="21"/>
  </w:num>
  <w:num w:numId="19">
    <w:abstractNumId w:val="38"/>
  </w:num>
  <w:num w:numId="20">
    <w:abstractNumId w:val="5"/>
  </w:num>
  <w:num w:numId="21">
    <w:abstractNumId w:val="32"/>
  </w:num>
  <w:num w:numId="22">
    <w:abstractNumId w:val="3"/>
  </w:num>
  <w:num w:numId="23">
    <w:abstractNumId w:val="19"/>
  </w:num>
  <w:num w:numId="24">
    <w:abstractNumId w:val="12"/>
  </w:num>
  <w:num w:numId="25">
    <w:abstractNumId w:val="22"/>
  </w:num>
  <w:num w:numId="26">
    <w:abstractNumId w:val="51"/>
  </w:num>
  <w:num w:numId="27">
    <w:abstractNumId w:val="31"/>
  </w:num>
  <w:num w:numId="28">
    <w:abstractNumId w:val="23"/>
  </w:num>
  <w:num w:numId="29">
    <w:abstractNumId w:val="35"/>
  </w:num>
  <w:num w:numId="30">
    <w:abstractNumId w:val="28"/>
  </w:num>
  <w:num w:numId="31">
    <w:abstractNumId w:val="8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</w:num>
  <w:num w:numId="35">
    <w:abstractNumId w:val="11"/>
  </w:num>
  <w:num w:numId="36">
    <w:abstractNumId w:val="13"/>
  </w:num>
  <w:num w:numId="37">
    <w:abstractNumId w:val="18"/>
  </w:num>
  <w:num w:numId="38">
    <w:abstractNumId w:val="37"/>
  </w:num>
  <w:num w:numId="39">
    <w:abstractNumId w:val="4"/>
  </w:num>
  <w:num w:numId="40">
    <w:abstractNumId w:val="33"/>
  </w:num>
  <w:num w:numId="41">
    <w:abstractNumId w:val="40"/>
  </w:num>
  <w:num w:numId="42">
    <w:abstractNumId w:val="10"/>
  </w:num>
  <w:num w:numId="43">
    <w:abstractNumId w:val="49"/>
  </w:num>
  <w:num w:numId="44">
    <w:abstractNumId w:val="20"/>
  </w:num>
  <w:num w:numId="45">
    <w:abstractNumId w:val="27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</w:num>
  <w:num w:numId="48">
    <w:abstractNumId w:val="29"/>
  </w:num>
  <w:num w:numId="49">
    <w:abstractNumId w:val="29"/>
    <w:lvlOverride w:ilvl="0">
      <w:lvl w:ilvl="0" w:tplc="C78CF3F8">
        <w:start w:val="1"/>
        <w:numFmt w:val="decimal"/>
        <w:lvlText w:val="%1."/>
        <w:lvlJc w:val="left"/>
        <w:pPr>
          <w:ind w:left="427" w:hanging="427"/>
        </w:pPr>
        <w:rPr>
          <w:i w:val="0"/>
          <w:iCs w:val="0"/>
        </w:rPr>
      </w:lvl>
    </w:lvlOverride>
  </w:num>
  <w:num w:numId="5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62"/>
    <w:rsid w:val="000005B0"/>
    <w:rsid w:val="000048EC"/>
    <w:rsid w:val="00007949"/>
    <w:rsid w:val="00010B3E"/>
    <w:rsid w:val="00011F3F"/>
    <w:rsid w:val="00013C17"/>
    <w:rsid w:val="00015A73"/>
    <w:rsid w:val="00020EB4"/>
    <w:rsid w:val="000240AF"/>
    <w:rsid w:val="000260FD"/>
    <w:rsid w:val="000271EE"/>
    <w:rsid w:val="0004085F"/>
    <w:rsid w:val="00041472"/>
    <w:rsid w:val="00041B67"/>
    <w:rsid w:val="0004250B"/>
    <w:rsid w:val="000467E6"/>
    <w:rsid w:val="0004737B"/>
    <w:rsid w:val="00052B7F"/>
    <w:rsid w:val="000533CA"/>
    <w:rsid w:val="00055744"/>
    <w:rsid w:val="000628E7"/>
    <w:rsid w:val="00063C38"/>
    <w:rsid w:val="00064601"/>
    <w:rsid w:val="000653CC"/>
    <w:rsid w:val="00065AF8"/>
    <w:rsid w:val="00066B7D"/>
    <w:rsid w:val="000723F5"/>
    <w:rsid w:val="00075C55"/>
    <w:rsid w:val="000768AC"/>
    <w:rsid w:val="000800BC"/>
    <w:rsid w:val="0008394C"/>
    <w:rsid w:val="000851D1"/>
    <w:rsid w:val="00086CB9"/>
    <w:rsid w:val="00093695"/>
    <w:rsid w:val="000A0E5B"/>
    <w:rsid w:val="000A7342"/>
    <w:rsid w:val="000B14B5"/>
    <w:rsid w:val="000B2707"/>
    <w:rsid w:val="000B4B81"/>
    <w:rsid w:val="000B7E86"/>
    <w:rsid w:val="000C5DE1"/>
    <w:rsid w:val="000D0193"/>
    <w:rsid w:val="000E0FD9"/>
    <w:rsid w:val="000E2D80"/>
    <w:rsid w:val="000E2E26"/>
    <w:rsid w:val="000E3EF2"/>
    <w:rsid w:val="000E4274"/>
    <w:rsid w:val="000F02E6"/>
    <w:rsid w:val="000F6946"/>
    <w:rsid w:val="00100AAF"/>
    <w:rsid w:val="00102150"/>
    <w:rsid w:val="00104D4B"/>
    <w:rsid w:val="0010594B"/>
    <w:rsid w:val="00117AED"/>
    <w:rsid w:val="00120471"/>
    <w:rsid w:val="00123608"/>
    <w:rsid w:val="0012449B"/>
    <w:rsid w:val="00130234"/>
    <w:rsid w:val="001307D8"/>
    <w:rsid w:val="001333CD"/>
    <w:rsid w:val="00135302"/>
    <w:rsid w:val="001353B7"/>
    <w:rsid w:val="0013557A"/>
    <w:rsid w:val="001359B8"/>
    <w:rsid w:val="001360BD"/>
    <w:rsid w:val="0014008D"/>
    <w:rsid w:val="00140E0B"/>
    <w:rsid w:val="00140E7F"/>
    <w:rsid w:val="001413FC"/>
    <w:rsid w:val="0014177B"/>
    <w:rsid w:val="00142926"/>
    <w:rsid w:val="00144721"/>
    <w:rsid w:val="001450B0"/>
    <w:rsid w:val="001457FD"/>
    <w:rsid w:val="00152EE8"/>
    <w:rsid w:val="00154877"/>
    <w:rsid w:val="0015588B"/>
    <w:rsid w:val="00156A4E"/>
    <w:rsid w:val="001622C4"/>
    <w:rsid w:val="001628F3"/>
    <w:rsid w:val="0016303D"/>
    <w:rsid w:val="00170F03"/>
    <w:rsid w:val="00172E73"/>
    <w:rsid w:val="00172E7B"/>
    <w:rsid w:val="001733D4"/>
    <w:rsid w:val="00173ADC"/>
    <w:rsid w:val="00187933"/>
    <w:rsid w:val="001912AE"/>
    <w:rsid w:val="00193648"/>
    <w:rsid w:val="00196B9D"/>
    <w:rsid w:val="00196CFA"/>
    <w:rsid w:val="001B183F"/>
    <w:rsid w:val="001B2DF0"/>
    <w:rsid w:val="001B2EFB"/>
    <w:rsid w:val="001B3233"/>
    <w:rsid w:val="001B7F4C"/>
    <w:rsid w:val="001C00E7"/>
    <w:rsid w:val="001C37D2"/>
    <w:rsid w:val="001C4690"/>
    <w:rsid w:val="001D3C9C"/>
    <w:rsid w:val="001D40D1"/>
    <w:rsid w:val="001D7FCA"/>
    <w:rsid w:val="001E6281"/>
    <w:rsid w:val="001F03A6"/>
    <w:rsid w:val="002064CD"/>
    <w:rsid w:val="002069C0"/>
    <w:rsid w:val="00217CFB"/>
    <w:rsid w:val="00220ABB"/>
    <w:rsid w:val="002238F5"/>
    <w:rsid w:val="00225E68"/>
    <w:rsid w:val="0022626C"/>
    <w:rsid w:val="002278BF"/>
    <w:rsid w:val="00227F24"/>
    <w:rsid w:val="00231D39"/>
    <w:rsid w:val="00233A60"/>
    <w:rsid w:val="002347DC"/>
    <w:rsid w:val="002354A0"/>
    <w:rsid w:val="002358AC"/>
    <w:rsid w:val="00240BAB"/>
    <w:rsid w:val="00242519"/>
    <w:rsid w:val="0024676A"/>
    <w:rsid w:val="00250C9D"/>
    <w:rsid w:val="00250F5D"/>
    <w:rsid w:val="002519DA"/>
    <w:rsid w:val="002548F0"/>
    <w:rsid w:val="0025695F"/>
    <w:rsid w:val="002574BF"/>
    <w:rsid w:val="00265F12"/>
    <w:rsid w:val="00266199"/>
    <w:rsid w:val="002670B8"/>
    <w:rsid w:val="002705A5"/>
    <w:rsid w:val="002708DD"/>
    <w:rsid w:val="00276612"/>
    <w:rsid w:val="00277AA4"/>
    <w:rsid w:val="00277ECC"/>
    <w:rsid w:val="00283FC5"/>
    <w:rsid w:val="00284A9D"/>
    <w:rsid w:val="002855C1"/>
    <w:rsid w:val="0028761A"/>
    <w:rsid w:val="002923C2"/>
    <w:rsid w:val="00293D3D"/>
    <w:rsid w:val="00293DAF"/>
    <w:rsid w:val="002944F1"/>
    <w:rsid w:val="002974A5"/>
    <w:rsid w:val="002A0C02"/>
    <w:rsid w:val="002B2A04"/>
    <w:rsid w:val="002B39C9"/>
    <w:rsid w:val="002B4256"/>
    <w:rsid w:val="002B545B"/>
    <w:rsid w:val="002B702E"/>
    <w:rsid w:val="002C01B9"/>
    <w:rsid w:val="002C1F30"/>
    <w:rsid w:val="002C51F4"/>
    <w:rsid w:val="002C59B6"/>
    <w:rsid w:val="002D0C08"/>
    <w:rsid w:val="002D2AF5"/>
    <w:rsid w:val="002D37CF"/>
    <w:rsid w:val="002D6C81"/>
    <w:rsid w:val="002D740D"/>
    <w:rsid w:val="002D78E4"/>
    <w:rsid w:val="002E1A58"/>
    <w:rsid w:val="002E3537"/>
    <w:rsid w:val="002E40A8"/>
    <w:rsid w:val="002E5499"/>
    <w:rsid w:val="002F3807"/>
    <w:rsid w:val="002F799D"/>
    <w:rsid w:val="00300315"/>
    <w:rsid w:val="00301D59"/>
    <w:rsid w:val="0030355C"/>
    <w:rsid w:val="00303984"/>
    <w:rsid w:val="00303C6D"/>
    <w:rsid w:val="0031039D"/>
    <w:rsid w:val="00311DD3"/>
    <w:rsid w:val="00321D90"/>
    <w:rsid w:val="003241C5"/>
    <w:rsid w:val="00325A82"/>
    <w:rsid w:val="00325C51"/>
    <w:rsid w:val="00335767"/>
    <w:rsid w:val="0033640A"/>
    <w:rsid w:val="00341611"/>
    <w:rsid w:val="003442B0"/>
    <w:rsid w:val="003443C6"/>
    <w:rsid w:val="00344B54"/>
    <w:rsid w:val="0034555A"/>
    <w:rsid w:val="0035041F"/>
    <w:rsid w:val="003514E8"/>
    <w:rsid w:val="00353ACA"/>
    <w:rsid w:val="003542AD"/>
    <w:rsid w:val="003543E3"/>
    <w:rsid w:val="00360992"/>
    <w:rsid w:val="00360A97"/>
    <w:rsid w:val="00363A4C"/>
    <w:rsid w:val="00364968"/>
    <w:rsid w:val="0037163B"/>
    <w:rsid w:val="003718AA"/>
    <w:rsid w:val="0037260B"/>
    <w:rsid w:val="003809C3"/>
    <w:rsid w:val="00383093"/>
    <w:rsid w:val="0038594C"/>
    <w:rsid w:val="003869A1"/>
    <w:rsid w:val="0039073E"/>
    <w:rsid w:val="0039553D"/>
    <w:rsid w:val="00396D69"/>
    <w:rsid w:val="003A0880"/>
    <w:rsid w:val="003B07E2"/>
    <w:rsid w:val="003B413D"/>
    <w:rsid w:val="003B5170"/>
    <w:rsid w:val="003B57E2"/>
    <w:rsid w:val="003B63AE"/>
    <w:rsid w:val="003C0005"/>
    <w:rsid w:val="003C1297"/>
    <w:rsid w:val="003C20D0"/>
    <w:rsid w:val="003C26CD"/>
    <w:rsid w:val="003C30C6"/>
    <w:rsid w:val="003D1582"/>
    <w:rsid w:val="003D2612"/>
    <w:rsid w:val="003D3FE3"/>
    <w:rsid w:val="003D428C"/>
    <w:rsid w:val="003D670D"/>
    <w:rsid w:val="003D6C26"/>
    <w:rsid w:val="003D7F15"/>
    <w:rsid w:val="003E16F5"/>
    <w:rsid w:val="003E3666"/>
    <w:rsid w:val="003F0FB9"/>
    <w:rsid w:val="003F2D03"/>
    <w:rsid w:val="003F4CE4"/>
    <w:rsid w:val="003F5C22"/>
    <w:rsid w:val="003F6B45"/>
    <w:rsid w:val="003F6DB8"/>
    <w:rsid w:val="004009A6"/>
    <w:rsid w:val="00407EB7"/>
    <w:rsid w:val="004114BF"/>
    <w:rsid w:val="00414E7E"/>
    <w:rsid w:val="00415632"/>
    <w:rsid w:val="0041658D"/>
    <w:rsid w:val="00431A75"/>
    <w:rsid w:val="0043260B"/>
    <w:rsid w:val="00434645"/>
    <w:rsid w:val="00436C31"/>
    <w:rsid w:val="004435E1"/>
    <w:rsid w:val="004435ED"/>
    <w:rsid w:val="00443738"/>
    <w:rsid w:val="00444447"/>
    <w:rsid w:val="00444934"/>
    <w:rsid w:val="00446623"/>
    <w:rsid w:val="0045347A"/>
    <w:rsid w:val="00454DB3"/>
    <w:rsid w:val="00460485"/>
    <w:rsid w:val="0046288A"/>
    <w:rsid w:val="004634FC"/>
    <w:rsid w:val="00464308"/>
    <w:rsid w:val="00464B00"/>
    <w:rsid w:val="0046544F"/>
    <w:rsid w:val="0046672B"/>
    <w:rsid w:val="0047129F"/>
    <w:rsid w:val="0047443D"/>
    <w:rsid w:val="0048089D"/>
    <w:rsid w:val="0048353B"/>
    <w:rsid w:val="004836E6"/>
    <w:rsid w:val="00486783"/>
    <w:rsid w:val="00487967"/>
    <w:rsid w:val="00491704"/>
    <w:rsid w:val="00493571"/>
    <w:rsid w:val="00496E27"/>
    <w:rsid w:val="00496EB3"/>
    <w:rsid w:val="004A1032"/>
    <w:rsid w:val="004A5AB8"/>
    <w:rsid w:val="004A6793"/>
    <w:rsid w:val="004A77C8"/>
    <w:rsid w:val="004A7CB3"/>
    <w:rsid w:val="004B2C3E"/>
    <w:rsid w:val="004B567F"/>
    <w:rsid w:val="004B68C2"/>
    <w:rsid w:val="004C2A27"/>
    <w:rsid w:val="004C4726"/>
    <w:rsid w:val="004D07ED"/>
    <w:rsid w:val="004D1C00"/>
    <w:rsid w:val="004D1F6A"/>
    <w:rsid w:val="004D3199"/>
    <w:rsid w:val="004D3E47"/>
    <w:rsid w:val="004D71B6"/>
    <w:rsid w:val="004E4F96"/>
    <w:rsid w:val="004E5EC6"/>
    <w:rsid w:val="004E6CCF"/>
    <w:rsid w:val="004F1ABF"/>
    <w:rsid w:val="004F385E"/>
    <w:rsid w:val="004F5827"/>
    <w:rsid w:val="005027B0"/>
    <w:rsid w:val="00503F38"/>
    <w:rsid w:val="005049F3"/>
    <w:rsid w:val="00506D20"/>
    <w:rsid w:val="00506D52"/>
    <w:rsid w:val="0051383F"/>
    <w:rsid w:val="005140F3"/>
    <w:rsid w:val="005156E9"/>
    <w:rsid w:val="00516275"/>
    <w:rsid w:val="005165BD"/>
    <w:rsid w:val="0051738F"/>
    <w:rsid w:val="005238ED"/>
    <w:rsid w:val="00530152"/>
    <w:rsid w:val="00532D87"/>
    <w:rsid w:val="00535DFD"/>
    <w:rsid w:val="00541FE8"/>
    <w:rsid w:val="0054230E"/>
    <w:rsid w:val="005428EB"/>
    <w:rsid w:val="00543863"/>
    <w:rsid w:val="00544AD3"/>
    <w:rsid w:val="005458C4"/>
    <w:rsid w:val="00547C39"/>
    <w:rsid w:val="00553838"/>
    <w:rsid w:val="005542F2"/>
    <w:rsid w:val="00556BE7"/>
    <w:rsid w:val="00566C54"/>
    <w:rsid w:val="00570708"/>
    <w:rsid w:val="0057237B"/>
    <w:rsid w:val="00572AA9"/>
    <w:rsid w:val="005739E4"/>
    <w:rsid w:val="005822C6"/>
    <w:rsid w:val="005A1013"/>
    <w:rsid w:val="005A1791"/>
    <w:rsid w:val="005A4140"/>
    <w:rsid w:val="005A74D2"/>
    <w:rsid w:val="005A7B84"/>
    <w:rsid w:val="005B1776"/>
    <w:rsid w:val="005B20F8"/>
    <w:rsid w:val="005B28C0"/>
    <w:rsid w:val="005B4411"/>
    <w:rsid w:val="005B77FD"/>
    <w:rsid w:val="005B7E2A"/>
    <w:rsid w:val="005C0C4F"/>
    <w:rsid w:val="005C21B9"/>
    <w:rsid w:val="005D09CE"/>
    <w:rsid w:val="005D55B2"/>
    <w:rsid w:val="005D5895"/>
    <w:rsid w:val="005D6524"/>
    <w:rsid w:val="005E001D"/>
    <w:rsid w:val="005E3CC7"/>
    <w:rsid w:val="005F175D"/>
    <w:rsid w:val="005F203F"/>
    <w:rsid w:val="005F35E2"/>
    <w:rsid w:val="005F6A23"/>
    <w:rsid w:val="0060037A"/>
    <w:rsid w:val="0060147D"/>
    <w:rsid w:val="006014A0"/>
    <w:rsid w:val="00601C1A"/>
    <w:rsid w:val="0060254D"/>
    <w:rsid w:val="00603A20"/>
    <w:rsid w:val="00603D9E"/>
    <w:rsid w:val="00611B33"/>
    <w:rsid w:val="00616D3D"/>
    <w:rsid w:val="00617531"/>
    <w:rsid w:val="00621550"/>
    <w:rsid w:val="006222C9"/>
    <w:rsid w:val="006235B7"/>
    <w:rsid w:val="0062634C"/>
    <w:rsid w:val="00627624"/>
    <w:rsid w:val="00635EAF"/>
    <w:rsid w:val="00636B53"/>
    <w:rsid w:val="00637118"/>
    <w:rsid w:val="00641803"/>
    <w:rsid w:val="0064630F"/>
    <w:rsid w:val="00646EC2"/>
    <w:rsid w:val="00650A8D"/>
    <w:rsid w:val="0065390E"/>
    <w:rsid w:val="00656E21"/>
    <w:rsid w:val="00662087"/>
    <w:rsid w:val="00662FBE"/>
    <w:rsid w:val="006679BB"/>
    <w:rsid w:val="00672C67"/>
    <w:rsid w:val="00675EE5"/>
    <w:rsid w:val="0067754A"/>
    <w:rsid w:val="006833DA"/>
    <w:rsid w:val="006876C4"/>
    <w:rsid w:val="0069209D"/>
    <w:rsid w:val="0069263F"/>
    <w:rsid w:val="0069402D"/>
    <w:rsid w:val="006A0B4A"/>
    <w:rsid w:val="006A14D3"/>
    <w:rsid w:val="006A2966"/>
    <w:rsid w:val="006A36E9"/>
    <w:rsid w:val="006A49D2"/>
    <w:rsid w:val="006A4CE3"/>
    <w:rsid w:val="006A6CF2"/>
    <w:rsid w:val="006A7A55"/>
    <w:rsid w:val="006B360A"/>
    <w:rsid w:val="006B3A0A"/>
    <w:rsid w:val="006B4D26"/>
    <w:rsid w:val="006C2073"/>
    <w:rsid w:val="006C20B9"/>
    <w:rsid w:val="006C4A1C"/>
    <w:rsid w:val="006C7053"/>
    <w:rsid w:val="006D2F5D"/>
    <w:rsid w:val="006D3320"/>
    <w:rsid w:val="006D3FCC"/>
    <w:rsid w:val="006D566C"/>
    <w:rsid w:val="006D6BCC"/>
    <w:rsid w:val="006E15AF"/>
    <w:rsid w:val="006F1DD4"/>
    <w:rsid w:val="006F67E7"/>
    <w:rsid w:val="006F7F43"/>
    <w:rsid w:val="00700AD2"/>
    <w:rsid w:val="0070766B"/>
    <w:rsid w:val="00716EAE"/>
    <w:rsid w:val="00717B4B"/>
    <w:rsid w:val="007262F4"/>
    <w:rsid w:val="00726BCA"/>
    <w:rsid w:val="007337E6"/>
    <w:rsid w:val="007339DB"/>
    <w:rsid w:val="007372C4"/>
    <w:rsid w:val="0074258E"/>
    <w:rsid w:val="007428C7"/>
    <w:rsid w:val="00744FCA"/>
    <w:rsid w:val="00747F8B"/>
    <w:rsid w:val="00750433"/>
    <w:rsid w:val="00752279"/>
    <w:rsid w:val="0075691C"/>
    <w:rsid w:val="00761F34"/>
    <w:rsid w:val="00762F2C"/>
    <w:rsid w:val="00764052"/>
    <w:rsid w:val="007708A6"/>
    <w:rsid w:val="00771A8B"/>
    <w:rsid w:val="00780A11"/>
    <w:rsid w:val="00783C63"/>
    <w:rsid w:val="007863C9"/>
    <w:rsid w:val="007A15AC"/>
    <w:rsid w:val="007A31BB"/>
    <w:rsid w:val="007A3D67"/>
    <w:rsid w:val="007A74F1"/>
    <w:rsid w:val="007C00ED"/>
    <w:rsid w:val="007C0B4E"/>
    <w:rsid w:val="007C17C9"/>
    <w:rsid w:val="007C3AA7"/>
    <w:rsid w:val="007D0D51"/>
    <w:rsid w:val="007D113D"/>
    <w:rsid w:val="007D7207"/>
    <w:rsid w:val="007E5010"/>
    <w:rsid w:val="007F161B"/>
    <w:rsid w:val="007F3B4F"/>
    <w:rsid w:val="007F7F4C"/>
    <w:rsid w:val="00803338"/>
    <w:rsid w:val="00811748"/>
    <w:rsid w:val="00814F63"/>
    <w:rsid w:val="008155D1"/>
    <w:rsid w:val="00815BAF"/>
    <w:rsid w:val="008169C7"/>
    <w:rsid w:val="00816FC1"/>
    <w:rsid w:val="0081736E"/>
    <w:rsid w:val="00824E0D"/>
    <w:rsid w:val="00827883"/>
    <w:rsid w:val="008307D2"/>
    <w:rsid w:val="00831DC5"/>
    <w:rsid w:val="0083292C"/>
    <w:rsid w:val="008340F0"/>
    <w:rsid w:val="0083580A"/>
    <w:rsid w:val="008404D7"/>
    <w:rsid w:val="00840D4B"/>
    <w:rsid w:val="00844077"/>
    <w:rsid w:val="00845A7E"/>
    <w:rsid w:val="0084624B"/>
    <w:rsid w:val="00852034"/>
    <w:rsid w:val="00865B07"/>
    <w:rsid w:val="008669FA"/>
    <w:rsid w:val="008706F2"/>
    <w:rsid w:val="00873BA2"/>
    <w:rsid w:val="00873D23"/>
    <w:rsid w:val="00876F33"/>
    <w:rsid w:val="00881426"/>
    <w:rsid w:val="00881937"/>
    <w:rsid w:val="00885816"/>
    <w:rsid w:val="0089016D"/>
    <w:rsid w:val="00891894"/>
    <w:rsid w:val="00892D0D"/>
    <w:rsid w:val="00892E04"/>
    <w:rsid w:val="00893336"/>
    <w:rsid w:val="00896C34"/>
    <w:rsid w:val="008A40D5"/>
    <w:rsid w:val="008B3CD7"/>
    <w:rsid w:val="008B5406"/>
    <w:rsid w:val="008C3C92"/>
    <w:rsid w:val="008C5A45"/>
    <w:rsid w:val="008C5EA5"/>
    <w:rsid w:val="008D1E1D"/>
    <w:rsid w:val="008D2F27"/>
    <w:rsid w:val="008E34F4"/>
    <w:rsid w:val="008E6177"/>
    <w:rsid w:val="008E727A"/>
    <w:rsid w:val="008F08B5"/>
    <w:rsid w:val="008F0DE2"/>
    <w:rsid w:val="008F4824"/>
    <w:rsid w:val="008F7FD3"/>
    <w:rsid w:val="00903E7B"/>
    <w:rsid w:val="00904060"/>
    <w:rsid w:val="00906189"/>
    <w:rsid w:val="0090623A"/>
    <w:rsid w:val="00910910"/>
    <w:rsid w:val="00910ABB"/>
    <w:rsid w:val="00911DB7"/>
    <w:rsid w:val="0091252C"/>
    <w:rsid w:val="00917B31"/>
    <w:rsid w:val="00923E20"/>
    <w:rsid w:val="00926708"/>
    <w:rsid w:val="0092793F"/>
    <w:rsid w:val="009360CB"/>
    <w:rsid w:val="00937BA5"/>
    <w:rsid w:val="00941A68"/>
    <w:rsid w:val="00943658"/>
    <w:rsid w:val="00945776"/>
    <w:rsid w:val="00956572"/>
    <w:rsid w:val="00961D5A"/>
    <w:rsid w:val="00963282"/>
    <w:rsid w:val="00963AD0"/>
    <w:rsid w:val="009676E6"/>
    <w:rsid w:val="009719AB"/>
    <w:rsid w:val="00971D97"/>
    <w:rsid w:val="0097234F"/>
    <w:rsid w:val="00972FE9"/>
    <w:rsid w:val="00973431"/>
    <w:rsid w:val="00973DCF"/>
    <w:rsid w:val="009740C7"/>
    <w:rsid w:val="00976D41"/>
    <w:rsid w:val="009776BC"/>
    <w:rsid w:val="009818D5"/>
    <w:rsid w:val="009823C1"/>
    <w:rsid w:val="00983DB3"/>
    <w:rsid w:val="0098525C"/>
    <w:rsid w:val="00985D7F"/>
    <w:rsid w:val="00986137"/>
    <w:rsid w:val="00994024"/>
    <w:rsid w:val="00996B13"/>
    <w:rsid w:val="00997195"/>
    <w:rsid w:val="00997E13"/>
    <w:rsid w:val="009A436D"/>
    <w:rsid w:val="009A4FA6"/>
    <w:rsid w:val="009B0FC8"/>
    <w:rsid w:val="009B1140"/>
    <w:rsid w:val="009C1488"/>
    <w:rsid w:val="009C1BE5"/>
    <w:rsid w:val="009C6BA4"/>
    <w:rsid w:val="009C72E6"/>
    <w:rsid w:val="009C7ECE"/>
    <w:rsid w:val="009D6BD6"/>
    <w:rsid w:val="009E2B74"/>
    <w:rsid w:val="009E34D5"/>
    <w:rsid w:val="009F36C0"/>
    <w:rsid w:val="009F543A"/>
    <w:rsid w:val="00A01121"/>
    <w:rsid w:val="00A01576"/>
    <w:rsid w:val="00A03396"/>
    <w:rsid w:val="00A06C62"/>
    <w:rsid w:val="00A06FA9"/>
    <w:rsid w:val="00A14690"/>
    <w:rsid w:val="00A17058"/>
    <w:rsid w:val="00A173D9"/>
    <w:rsid w:val="00A222AA"/>
    <w:rsid w:val="00A24647"/>
    <w:rsid w:val="00A25382"/>
    <w:rsid w:val="00A31B11"/>
    <w:rsid w:val="00A33367"/>
    <w:rsid w:val="00A33EF0"/>
    <w:rsid w:val="00A34B9A"/>
    <w:rsid w:val="00A364DD"/>
    <w:rsid w:val="00A369AC"/>
    <w:rsid w:val="00A422A0"/>
    <w:rsid w:val="00A4395E"/>
    <w:rsid w:val="00A51910"/>
    <w:rsid w:val="00A5309F"/>
    <w:rsid w:val="00A62724"/>
    <w:rsid w:val="00A65788"/>
    <w:rsid w:val="00A65CA2"/>
    <w:rsid w:val="00A663CA"/>
    <w:rsid w:val="00A71B83"/>
    <w:rsid w:val="00A8289E"/>
    <w:rsid w:val="00A828E3"/>
    <w:rsid w:val="00A864B9"/>
    <w:rsid w:val="00A9140A"/>
    <w:rsid w:val="00A93080"/>
    <w:rsid w:val="00AA1365"/>
    <w:rsid w:val="00AA5786"/>
    <w:rsid w:val="00AA683D"/>
    <w:rsid w:val="00AB0925"/>
    <w:rsid w:val="00AB3DDA"/>
    <w:rsid w:val="00AB4CF7"/>
    <w:rsid w:val="00AB593E"/>
    <w:rsid w:val="00AB626D"/>
    <w:rsid w:val="00AC1718"/>
    <w:rsid w:val="00AC1B00"/>
    <w:rsid w:val="00AC1B1F"/>
    <w:rsid w:val="00AC4BDC"/>
    <w:rsid w:val="00AC651C"/>
    <w:rsid w:val="00AC75A9"/>
    <w:rsid w:val="00AC7D9D"/>
    <w:rsid w:val="00AD0005"/>
    <w:rsid w:val="00AD0158"/>
    <w:rsid w:val="00AD24B2"/>
    <w:rsid w:val="00AE5D35"/>
    <w:rsid w:val="00AF25C3"/>
    <w:rsid w:val="00AF3B84"/>
    <w:rsid w:val="00AF4E62"/>
    <w:rsid w:val="00AF714B"/>
    <w:rsid w:val="00B038B7"/>
    <w:rsid w:val="00B062AF"/>
    <w:rsid w:val="00B0784F"/>
    <w:rsid w:val="00B10C3D"/>
    <w:rsid w:val="00B120B6"/>
    <w:rsid w:val="00B17702"/>
    <w:rsid w:val="00B23EA2"/>
    <w:rsid w:val="00B24E8B"/>
    <w:rsid w:val="00B2698F"/>
    <w:rsid w:val="00B30EDE"/>
    <w:rsid w:val="00B314E8"/>
    <w:rsid w:val="00B36205"/>
    <w:rsid w:val="00B40508"/>
    <w:rsid w:val="00B414E2"/>
    <w:rsid w:val="00B4156B"/>
    <w:rsid w:val="00B428F2"/>
    <w:rsid w:val="00B45703"/>
    <w:rsid w:val="00B45A22"/>
    <w:rsid w:val="00B46AED"/>
    <w:rsid w:val="00B46E09"/>
    <w:rsid w:val="00B47A3B"/>
    <w:rsid w:val="00B53CBC"/>
    <w:rsid w:val="00B54D3A"/>
    <w:rsid w:val="00B615ED"/>
    <w:rsid w:val="00B61964"/>
    <w:rsid w:val="00B7059C"/>
    <w:rsid w:val="00B73390"/>
    <w:rsid w:val="00B7343F"/>
    <w:rsid w:val="00B83B96"/>
    <w:rsid w:val="00B91D97"/>
    <w:rsid w:val="00B930C8"/>
    <w:rsid w:val="00B93303"/>
    <w:rsid w:val="00B936A8"/>
    <w:rsid w:val="00B936E8"/>
    <w:rsid w:val="00BA069D"/>
    <w:rsid w:val="00BA1EE6"/>
    <w:rsid w:val="00BA1F90"/>
    <w:rsid w:val="00BA554C"/>
    <w:rsid w:val="00BA7715"/>
    <w:rsid w:val="00BB07E5"/>
    <w:rsid w:val="00BB2FF6"/>
    <w:rsid w:val="00BB6523"/>
    <w:rsid w:val="00BC012C"/>
    <w:rsid w:val="00BC1F67"/>
    <w:rsid w:val="00BD37D6"/>
    <w:rsid w:val="00BD486F"/>
    <w:rsid w:val="00BD6117"/>
    <w:rsid w:val="00BD61EC"/>
    <w:rsid w:val="00BD7407"/>
    <w:rsid w:val="00BE035B"/>
    <w:rsid w:val="00BE0A37"/>
    <w:rsid w:val="00BE3184"/>
    <w:rsid w:val="00BF0807"/>
    <w:rsid w:val="00BF10E7"/>
    <w:rsid w:val="00BF466B"/>
    <w:rsid w:val="00C00605"/>
    <w:rsid w:val="00C030DB"/>
    <w:rsid w:val="00C03E3D"/>
    <w:rsid w:val="00C0615E"/>
    <w:rsid w:val="00C154E0"/>
    <w:rsid w:val="00C159B4"/>
    <w:rsid w:val="00C2107D"/>
    <w:rsid w:val="00C21C7C"/>
    <w:rsid w:val="00C23333"/>
    <w:rsid w:val="00C23C3B"/>
    <w:rsid w:val="00C26755"/>
    <w:rsid w:val="00C267CF"/>
    <w:rsid w:val="00C27523"/>
    <w:rsid w:val="00C279AB"/>
    <w:rsid w:val="00C32A65"/>
    <w:rsid w:val="00C3768A"/>
    <w:rsid w:val="00C43987"/>
    <w:rsid w:val="00C43E42"/>
    <w:rsid w:val="00C45D1F"/>
    <w:rsid w:val="00C47361"/>
    <w:rsid w:val="00C503C9"/>
    <w:rsid w:val="00C5676D"/>
    <w:rsid w:val="00C60337"/>
    <w:rsid w:val="00C6616F"/>
    <w:rsid w:val="00C7032D"/>
    <w:rsid w:val="00C70365"/>
    <w:rsid w:val="00C70E56"/>
    <w:rsid w:val="00C70EBB"/>
    <w:rsid w:val="00C72D63"/>
    <w:rsid w:val="00C76728"/>
    <w:rsid w:val="00C77F94"/>
    <w:rsid w:val="00C805C0"/>
    <w:rsid w:val="00C82D88"/>
    <w:rsid w:val="00C8504C"/>
    <w:rsid w:val="00C85D5B"/>
    <w:rsid w:val="00C86165"/>
    <w:rsid w:val="00C86E2E"/>
    <w:rsid w:val="00C87D4D"/>
    <w:rsid w:val="00C92679"/>
    <w:rsid w:val="00C9563F"/>
    <w:rsid w:val="00CA4600"/>
    <w:rsid w:val="00CB45E4"/>
    <w:rsid w:val="00CC188B"/>
    <w:rsid w:val="00CC26CC"/>
    <w:rsid w:val="00CD21A7"/>
    <w:rsid w:val="00CD327E"/>
    <w:rsid w:val="00CD45A1"/>
    <w:rsid w:val="00CD5335"/>
    <w:rsid w:val="00CD56C5"/>
    <w:rsid w:val="00CD6CA5"/>
    <w:rsid w:val="00CD743E"/>
    <w:rsid w:val="00CD7E57"/>
    <w:rsid w:val="00CE632C"/>
    <w:rsid w:val="00CE6C84"/>
    <w:rsid w:val="00CE798B"/>
    <w:rsid w:val="00CF61AB"/>
    <w:rsid w:val="00CF77AA"/>
    <w:rsid w:val="00D0437D"/>
    <w:rsid w:val="00D05417"/>
    <w:rsid w:val="00D05F8C"/>
    <w:rsid w:val="00D06484"/>
    <w:rsid w:val="00D06656"/>
    <w:rsid w:val="00D153E6"/>
    <w:rsid w:val="00D159EE"/>
    <w:rsid w:val="00D16572"/>
    <w:rsid w:val="00D23094"/>
    <w:rsid w:val="00D2676D"/>
    <w:rsid w:val="00D31B98"/>
    <w:rsid w:val="00D32BD3"/>
    <w:rsid w:val="00D42AB5"/>
    <w:rsid w:val="00D42AD9"/>
    <w:rsid w:val="00D43AC6"/>
    <w:rsid w:val="00D464FF"/>
    <w:rsid w:val="00D50035"/>
    <w:rsid w:val="00D5107D"/>
    <w:rsid w:val="00D529F7"/>
    <w:rsid w:val="00D5597A"/>
    <w:rsid w:val="00D7165F"/>
    <w:rsid w:val="00D724C6"/>
    <w:rsid w:val="00D733CE"/>
    <w:rsid w:val="00D76BD5"/>
    <w:rsid w:val="00D77559"/>
    <w:rsid w:val="00D812E6"/>
    <w:rsid w:val="00D829A2"/>
    <w:rsid w:val="00D83293"/>
    <w:rsid w:val="00D847D9"/>
    <w:rsid w:val="00D86ABD"/>
    <w:rsid w:val="00D91024"/>
    <w:rsid w:val="00D94AFA"/>
    <w:rsid w:val="00D95A47"/>
    <w:rsid w:val="00D977A5"/>
    <w:rsid w:val="00DA5030"/>
    <w:rsid w:val="00DA5E0E"/>
    <w:rsid w:val="00DA660A"/>
    <w:rsid w:val="00DA7994"/>
    <w:rsid w:val="00DB0ADD"/>
    <w:rsid w:val="00DB42B3"/>
    <w:rsid w:val="00DD0626"/>
    <w:rsid w:val="00DD472A"/>
    <w:rsid w:val="00DD4BA0"/>
    <w:rsid w:val="00DD5577"/>
    <w:rsid w:val="00DE2908"/>
    <w:rsid w:val="00DE55F4"/>
    <w:rsid w:val="00DE6F63"/>
    <w:rsid w:val="00DE7668"/>
    <w:rsid w:val="00DE76FF"/>
    <w:rsid w:val="00DF1902"/>
    <w:rsid w:val="00DF385F"/>
    <w:rsid w:val="00DF57C6"/>
    <w:rsid w:val="00DF77FF"/>
    <w:rsid w:val="00E1025A"/>
    <w:rsid w:val="00E125E4"/>
    <w:rsid w:val="00E134F9"/>
    <w:rsid w:val="00E1543F"/>
    <w:rsid w:val="00E15726"/>
    <w:rsid w:val="00E16284"/>
    <w:rsid w:val="00E2284E"/>
    <w:rsid w:val="00E22CF0"/>
    <w:rsid w:val="00E300DD"/>
    <w:rsid w:val="00E326F3"/>
    <w:rsid w:val="00E337A4"/>
    <w:rsid w:val="00E358E7"/>
    <w:rsid w:val="00E37C22"/>
    <w:rsid w:val="00E41B7E"/>
    <w:rsid w:val="00E41BE0"/>
    <w:rsid w:val="00E43B03"/>
    <w:rsid w:val="00E47789"/>
    <w:rsid w:val="00E53125"/>
    <w:rsid w:val="00E557BB"/>
    <w:rsid w:val="00E60DE8"/>
    <w:rsid w:val="00E704EF"/>
    <w:rsid w:val="00E70DD3"/>
    <w:rsid w:val="00E710AF"/>
    <w:rsid w:val="00E7148F"/>
    <w:rsid w:val="00E72BA0"/>
    <w:rsid w:val="00E76C28"/>
    <w:rsid w:val="00E82570"/>
    <w:rsid w:val="00E826BF"/>
    <w:rsid w:val="00E82D99"/>
    <w:rsid w:val="00E90DFA"/>
    <w:rsid w:val="00E91527"/>
    <w:rsid w:val="00E93829"/>
    <w:rsid w:val="00E93A13"/>
    <w:rsid w:val="00E93CFC"/>
    <w:rsid w:val="00E94DD0"/>
    <w:rsid w:val="00E95720"/>
    <w:rsid w:val="00E97634"/>
    <w:rsid w:val="00EA1DEB"/>
    <w:rsid w:val="00EA4BDB"/>
    <w:rsid w:val="00EA5C4A"/>
    <w:rsid w:val="00EB068D"/>
    <w:rsid w:val="00EB0DDB"/>
    <w:rsid w:val="00EB497F"/>
    <w:rsid w:val="00EC19F8"/>
    <w:rsid w:val="00EC22BE"/>
    <w:rsid w:val="00EC4F95"/>
    <w:rsid w:val="00EC6AED"/>
    <w:rsid w:val="00EC7EE0"/>
    <w:rsid w:val="00ED1AE1"/>
    <w:rsid w:val="00ED24B9"/>
    <w:rsid w:val="00ED35A6"/>
    <w:rsid w:val="00ED560C"/>
    <w:rsid w:val="00EE287F"/>
    <w:rsid w:val="00EE6FEE"/>
    <w:rsid w:val="00EF02AF"/>
    <w:rsid w:val="00EF30CB"/>
    <w:rsid w:val="00EF4940"/>
    <w:rsid w:val="00EF6026"/>
    <w:rsid w:val="00F008E7"/>
    <w:rsid w:val="00F0224C"/>
    <w:rsid w:val="00F05906"/>
    <w:rsid w:val="00F05E61"/>
    <w:rsid w:val="00F06039"/>
    <w:rsid w:val="00F0642B"/>
    <w:rsid w:val="00F0716D"/>
    <w:rsid w:val="00F10D67"/>
    <w:rsid w:val="00F151AE"/>
    <w:rsid w:val="00F203FE"/>
    <w:rsid w:val="00F24A31"/>
    <w:rsid w:val="00F256D5"/>
    <w:rsid w:val="00F26B8B"/>
    <w:rsid w:val="00F27CF1"/>
    <w:rsid w:val="00F3091E"/>
    <w:rsid w:val="00F40A55"/>
    <w:rsid w:val="00F525C2"/>
    <w:rsid w:val="00F53ED1"/>
    <w:rsid w:val="00F572F8"/>
    <w:rsid w:val="00F6198B"/>
    <w:rsid w:val="00F6317B"/>
    <w:rsid w:val="00F634ED"/>
    <w:rsid w:val="00F65CA5"/>
    <w:rsid w:val="00F66479"/>
    <w:rsid w:val="00F66A78"/>
    <w:rsid w:val="00F70623"/>
    <w:rsid w:val="00F706E5"/>
    <w:rsid w:val="00F83B0D"/>
    <w:rsid w:val="00F85FF5"/>
    <w:rsid w:val="00F90414"/>
    <w:rsid w:val="00F94129"/>
    <w:rsid w:val="00F956FC"/>
    <w:rsid w:val="00FA17EE"/>
    <w:rsid w:val="00FA2EDD"/>
    <w:rsid w:val="00FA2F40"/>
    <w:rsid w:val="00FA3876"/>
    <w:rsid w:val="00FA3FB7"/>
    <w:rsid w:val="00FA507C"/>
    <w:rsid w:val="00FA7A0F"/>
    <w:rsid w:val="00FB1187"/>
    <w:rsid w:val="00FB2782"/>
    <w:rsid w:val="00FB50C2"/>
    <w:rsid w:val="00FC245D"/>
    <w:rsid w:val="00FC3216"/>
    <w:rsid w:val="00FC44CC"/>
    <w:rsid w:val="00FD184A"/>
    <w:rsid w:val="00FD3B78"/>
    <w:rsid w:val="00FD5184"/>
    <w:rsid w:val="00FD581D"/>
    <w:rsid w:val="00FE0340"/>
    <w:rsid w:val="00FE264A"/>
    <w:rsid w:val="00FE3C3C"/>
    <w:rsid w:val="00FE656E"/>
    <w:rsid w:val="00FE69F2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53707"/>
  <w15:chartTrackingRefBased/>
  <w15:docId w15:val="{2CB53A71-8836-4A80-B396-130CAEE2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93571"/>
  </w:style>
  <w:style w:type="paragraph" w:styleId="Nagwek1">
    <w:name w:val="heading 1"/>
    <w:basedOn w:val="Normalny"/>
    <w:next w:val="Normalny"/>
    <w:qFormat/>
    <w:rsid w:val="00493571"/>
    <w:pPr>
      <w:keepNext/>
      <w:tabs>
        <w:tab w:val="right" w:pos="9935"/>
      </w:tabs>
      <w:autoSpaceDE w:val="0"/>
      <w:autoSpaceDN w:val="0"/>
      <w:adjustRightInd w:val="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4935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935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3571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935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935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3571"/>
    <w:rPr>
      <w:color w:val="0000FF"/>
      <w:u w:val="single"/>
    </w:rPr>
  </w:style>
  <w:style w:type="paragraph" w:styleId="Tytu">
    <w:name w:val="Title"/>
    <w:basedOn w:val="Normalny"/>
    <w:qFormat/>
    <w:rsid w:val="00493571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rsid w:val="00493571"/>
    <w:pPr>
      <w:spacing w:after="120"/>
    </w:pPr>
  </w:style>
  <w:style w:type="paragraph" w:styleId="Tekstpodstawowy3">
    <w:name w:val="Body Text 3"/>
    <w:basedOn w:val="Normalny"/>
    <w:rsid w:val="0049357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49357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493571"/>
    <w:pPr>
      <w:ind w:left="567" w:hanging="283"/>
    </w:pPr>
    <w:rPr>
      <w:sz w:val="24"/>
    </w:rPr>
  </w:style>
  <w:style w:type="paragraph" w:customStyle="1" w:styleId="ZnakZnakZnakZnak">
    <w:name w:val="Znak Znak Znak Znak"/>
    <w:basedOn w:val="Normalny"/>
    <w:rsid w:val="00493571"/>
    <w:rPr>
      <w:sz w:val="24"/>
      <w:szCs w:val="24"/>
    </w:rPr>
  </w:style>
  <w:style w:type="paragraph" w:customStyle="1" w:styleId="Wcicienormalne1">
    <w:name w:val="Wcięcie normalne1"/>
    <w:basedOn w:val="Normalny"/>
    <w:rsid w:val="00493571"/>
    <w:pPr>
      <w:suppressAutoHyphens/>
      <w:ind w:left="708"/>
    </w:pPr>
    <w:rPr>
      <w:rFonts w:ascii="Arial PL" w:hAnsi="Arial PL" w:cs="Tms Rmn"/>
      <w:sz w:val="24"/>
      <w:lang w:val="en-GB" w:eastAsia="ar-SA"/>
    </w:rPr>
  </w:style>
  <w:style w:type="paragraph" w:customStyle="1" w:styleId="Tytul">
    <w:name w:val="Tytul"/>
    <w:basedOn w:val="Nagwek"/>
    <w:rsid w:val="00493571"/>
    <w:pPr>
      <w:tabs>
        <w:tab w:val="clear" w:pos="4536"/>
        <w:tab w:val="clear" w:pos="9072"/>
        <w:tab w:val="center" w:pos="4819"/>
        <w:tab w:val="right" w:pos="9071"/>
      </w:tabs>
      <w:suppressAutoHyphens/>
      <w:spacing w:before="840" w:after="360"/>
      <w:jc w:val="center"/>
    </w:pPr>
    <w:rPr>
      <w:rFonts w:cs="Tms Rmn"/>
      <w:b/>
      <w:sz w:val="40"/>
      <w:lang w:eastAsia="ar-SA"/>
    </w:rPr>
  </w:style>
  <w:style w:type="paragraph" w:styleId="Nagwek">
    <w:name w:val="header"/>
    <w:basedOn w:val="Normalny"/>
    <w:link w:val="NagwekZnak"/>
    <w:uiPriority w:val="99"/>
    <w:rsid w:val="00493571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93571"/>
    <w:pPr>
      <w:suppressAutoHyphens/>
      <w:jc w:val="both"/>
    </w:pPr>
    <w:rPr>
      <w:rFonts w:ascii="Arial PL" w:hAnsi="Arial PL" w:cs="Tms Rmn"/>
      <w:sz w:val="24"/>
      <w:lang w:eastAsia="ar-SA"/>
    </w:rPr>
  </w:style>
  <w:style w:type="paragraph" w:customStyle="1" w:styleId="BodyTextIndent31">
    <w:name w:val="Body Text Indent 31"/>
    <w:basedOn w:val="Normalny"/>
    <w:rsid w:val="00493571"/>
    <w:pPr>
      <w:tabs>
        <w:tab w:val="left" w:pos="851"/>
      </w:tabs>
      <w:ind w:left="851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493571"/>
    <w:pPr>
      <w:spacing w:after="120"/>
      <w:ind w:left="283"/>
    </w:pPr>
  </w:style>
  <w:style w:type="paragraph" w:styleId="Podtytu">
    <w:name w:val="Subtitle"/>
    <w:basedOn w:val="Normalny"/>
    <w:qFormat/>
    <w:rsid w:val="00493571"/>
    <w:pPr>
      <w:ind w:left="7080" w:firstLine="708"/>
      <w:jc w:val="right"/>
    </w:pPr>
    <w:rPr>
      <w:b/>
    </w:rPr>
  </w:style>
  <w:style w:type="character" w:customStyle="1" w:styleId="body1plain1">
    <w:name w:val="body1plain1"/>
    <w:rsid w:val="00493571"/>
    <w:rPr>
      <w:rFonts w:ascii="Arial" w:hAnsi="Arial" w:cs="Arial" w:hint="default"/>
      <w:color w:val="333333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49357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93571"/>
  </w:style>
  <w:style w:type="paragraph" w:styleId="Akapitzlist">
    <w:name w:val="List Paragraph"/>
    <w:basedOn w:val="Normalny"/>
    <w:uiPriority w:val="34"/>
    <w:qFormat/>
    <w:rsid w:val="00493571"/>
    <w:pPr>
      <w:ind w:left="708"/>
    </w:pPr>
  </w:style>
  <w:style w:type="paragraph" w:styleId="Listapunktowana2">
    <w:name w:val="List Bullet 2"/>
    <w:basedOn w:val="Normalny"/>
    <w:autoRedefine/>
    <w:rsid w:val="00493571"/>
    <w:pPr>
      <w:spacing w:line="360" w:lineRule="auto"/>
      <w:jc w:val="both"/>
    </w:pPr>
    <w:rPr>
      <w:rFonts w:ascii="Tahoma" w:hAnsi="Tahoma" w:cs="Tahoma"/>
      <w:iCs/>
      <w:sz w:val="22"/>
      <w:szCs w:val="22"/>
    </w:rPr>
  </w:style>
  <w:style w:type="paragraph" w:styleId="Tekstdymka">
    <w:name w:val="Balloon Text"/>
    <w:basedOn w:val="Normalny"/>
    <w:semiHidden/>
    <w:rsid w:val="0049357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FA3FB7"/>
    <w:pPr>
      <w:shd w:val="clear" w:color="auto" w:fill="000080"/>
    </w:pPr>
    <w:rPr>
      <w:rFonts w:ascii="Tahoma" w:hAnsi="Tahoma" w:cs="Tahoma"/>
    </w:rPr>
  </w:style>
  <w:style w:type="character" w:styleId="Pogrubienie">
    <w:name w:val="Strong"/>
    <w:uiPriority w:val="22"/>
    <w:qFormat/>
    <w:rsid w:val="00DE290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1D40D1"/>
  </w:style>
  <w:style w:type="character" w:styleId="Odwoaniedokomentarza">
    <w:name w:val="annotation reference"/>
    <w:rsid w:val="00FE3C3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3C3C"/>
  </w:style>
  <w:style w:type="character" w:customStyle="1" w:styleId="TekstkomentarzaZnak">
    <w:name w:val="Tekst komentarza Znak"/>
    <w:basedOn w:val="Domylnaczcionkaakapitu"/>
    <w:link w:val="Tekstkomentarza"/>
    <w:rsid w:val="00FE3C3C"/>
  </w:style>
  <w:style w:type="paragraph" w:styleId="Tematkomentarza">
    <w:name w:val="annotation subject"/>
    <w:basedOn w:val="Tekstkomentarza"/>
    <w:next w:val="Tekstkomentarza"/>
    <w:link w:val="TematkomentarzaZnak"/>
    <w:rsid w:val="00FE3C3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E3C3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431A75"/>
  </w:style>
  <w:style w:type="character" w:customStyle="1" w:styleId="TekstpodstawowywcityZnak">
    <w:name w:val="Tekst podstawowy wcięty Znak"/>
    <w:basedOn w:val="Domylnaczcionkaakapitu"/>
    <w:link w:val="Tekstpodstawowywcity"/>
    <w:rsid w:val="00431A75"/>
  </w:style>
  <w:style w:type="character" w:customStyle="1" w:styleId="TekstpodstawowyZnak">
    <w:name w:val="Tekst podstawowy Znak"/>
    <w:link w:val="Tekstpodstawowy"/>
    <w:locked/>
    <w:rsid w:val="005739E4"/>
  </w:style>
  <w:style w:type="character" w:customStyle="1" w:styleId="Nierozpoznanawzmianka">
    <w:name w:val="Nierozpoznana wzmianka"/>
    <w:uiPriority w:val="99"/>
    <w:semiHidden/>
    <w:unhideWhenUsed/>
    <w:rsid w:val="000E2E26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9E2B74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rsid w:val="00E704EF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13557A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3557A"/>
    <w:rPr>
      <w:i/>
      <w:iCs/>
    </w:rPr>
  </w:style>
  <w:style w:type="paragraph" w:styleId="Poprawka">
    <w:name w:val="Revision"/>
    <w:hidden/>
    <w:uiPriority w:val="99"/>
    <w:semiHidden/>
    <w:rsid w:val="00E358E7"/>
  </w:style>
  <w:style w:type="character" w:customStyle="1" w:styleId="Brak">
    <w:name w:val="Brak"/>
    <w:rsid w:val="00E358E7"/>
  </w:style>
  <w:style w:type="numbering" w:customStyle="1" w:styleId="Zaimportowanystyl1">
    <w:name w:val="Zaimportowany styl 1"/>
    <w:rsid w:val="00E358E7"/>
    <w:pPr>
      <w:numPr>
        <w:numId w:val="47"/>
      </w:numPr>
    </w:pPr>
  </w:style>
  <w:style w:type="character" w:customStyle="1" w:styleId="Hyperlink1">
    <w:name w:val="Hyperlink.1"/>
    <w:rsid w:val="00E358E7"/>
    <w:rPr>
      <w:color w:val="0000FF"/>
      <w:u w:val="single" w:color="0000FF"/>
    </w:rPr>
  </w:style>
  <w:style w:type="paragraph" w:customStyle="1" w:styleId="paragraph">
    <w:name w:val="paragraph"/>
    <w:basedOn w:val="Normalny"/>
    <w:rsid w:val="00FD581D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FD5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4171">
          <w:marLeft w:val="0"/>
          <w:marRight w:val="0"/>
          <w:marTop w:val="0"/>
          <w:marBottom w:val="0"/>
          <w:divBdr>
            <w:top w:val="single" w:sz="6" w:space="0" w:color="B0C4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a74d91-2b18-4b57-95bf-8f58a2f77a3a"/>
    <lcf76f155ced4ddcb4097134ff3c332f xmlns="20097efb-4834-408f-a71d-5d1464adc8c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D37001469CD4095C9F0FBCD3287CE" ma:contentTypeVersion="11" ma:contentTypeDescription="Utwórz nowy dokument." ma:contentTypeScope="" ma:versionID="3bd7dd718dcc2ccb20130bf7a2d1c460">
  <xsd:schema xmlns:xsd="http://www.w3.org/2001/XMLSchema" xmlns:xs="http://www.w3.org/2001/XMLSchema" xmlns:p="http://schemas.microsoft.com/office/2006/metadata/properties" xmlns:ns2="20097efb-4834-408f-a71d-5d1464adc8c4" xmlns:ns3="a2a74d91-2b18-4b57-95bf-8f58a2f77a3a" targetNamespace="http://schemas.microsoft.com/office/2006/metadata/properties" ma:root="true" ma:fieldsID="5fd3c3db87c861981d8aff081f1c496a" ns2:_="" ns3:_="">
    <xsd:import namespace="20097efb-4834-408f-a71d-5d1464adc8c4"/>
    <xsd:import namespace="a2a74d91-2b18-4b57-95bf-8f58a2f77a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097efb-4834-408f-a71d-5d1464adc8c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74d91-2b18-4b57-95bf-8f58a2f77a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8ec89c3-abce-4753-b549-847e9f3e8667}" ma:internalName="TaxCatchAll" ma:showField="CatchAllData" ma:web="a2a74d91-2b18-4b57-95bf-8f58a2f77a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7BF25-B4B6-4B53-9CE4-570DB194560F}">
  <ds:schemaRefs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20097efb-4834-408f-a71d-5d1464adc8c4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a2a74d91-2b18-4b57-95bf-8f58a2f77a3a"/>
  </ds:schemaRefs>
</ds:datastoreItem>
</file>

<file path=customXml/itemProps2.xml><?xml version="1.0" encoding="utf-8"?>
<ds:datastoreItem xmlns:ds="http://schemas.openxmlformats.org/officeDocument/2006/customXml" ds:itemID="{CE002E38-228D-421E-8BAC-A40B26120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097efb-4834-408f-a71d-5d1464adc8c4"/>
    <ds:schemaRef ds:uri="a2a74d91-2b18-4b57-95bf-8f58a2f77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33D903-4FA5-4570-AB8A-2934ED179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25DBDC-6B6A-4ED8-AEC0-07C98A2ED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3074</Words>
  <Characters>20700</Characters>
  <Application>Microsoft Office Word</Application>
  <DocSecurity>0</DocSecurity>
  <Lines>172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Uniwersytet Medyczny w Łodzi</vt:lpstr>
    </vt:vector>
  </TitlesOfParts>
  <Company>Akademia Medyczna w Łodzi</Company>
  <LinksUpToDate>false</LinksUpToDate>
  <CharactersWithSpaces>23727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Medyczny w Łodzi</dc:title>
  <dc:subject/>
  <dc:creator>Użytkownik</dc:creator>
  <cp:keywords/>
  <cp:lastModifiedBy>Przemysław Zuchmański</cp:lastModifiedBy>
  <cp:revision>9</cp:revision>
  <cp:lastPrinted>2021-10-22T07:55:00Z</cp:lastPrinted>
  <dcterms:created xsi:type="dcterms:W3CDTF">2024-09-02T12:10:00Z</dcterms:created>
  <dcterms:modified xsi:type="dcterms:W3CDTF">2025-11-27T09:32:00Z</dcterms:modified>
</cp:coreProperties>
</file>